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ED" w:rsidRPr="007C1A56" w:rsidRDefault="000C79ED" w:rsidP="000C79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0C79ED" w:rsidRPr="007C1A56" w:rsidRDefault="000C79ED" w:rsidP="000C7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79ED" w:rsidRPr="007C1A56" w:rsidRDefault="000C79ED" w:rsidP="000C7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0"/>
        </w:rPr>
      </w:pPr>
      <w:r w:rsidRPr="007C1A56">
        <w:rPr>
          <w:rFonts w:ascii="Times New Roman" w:eastAsia="Times New Roman" w:hAnsi="Times New Roman" w:cs="Times New Roman"/>
          <w:bCs/>
          <w:spacing w:val="-10"/>
        </w:rPr>
        <w:t xml:space="preserve">Рабочая    программа   </w:t>
      </w:r>
      <w:r w:rsidRPr="007C1A56">
        <w:rPr>
          <w:rFonts w:ascii="Times New Roman" w:eastAsia="Times New Roman" w:hAnsi="Times New Roman" w:cs="Times New Roman"/>
          <w:bCs/>
          <w:sz w:val="28"/>
          <w:szCs w:val="28"/>
        </w:rPr>
        <w:t>учебного курса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«И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зобразительное искусство» </w:t>
      </w:r>
      <w:r w:rsidRPr="007C1A56">
        <w:rPr>
          <w:rFonts w:ascii="Times New Roman" w:eastAsia="Times New Roman" w:hAnsi="Times New Roman" w:cs="Times New Roman"/>
          <w:bCs/>
          <w:spacing w:val="-10"/>
        </w:rPr>
        <w:t>для 1-4 классов разработана на основе:</w:t>
      </w:r>
    </w:p>
    <w:p w:rsidR="000C79ED" w:rsidRPr="007C1A56" w:rsidRDefault="000C79ED" w:rsidP="000C79ED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/>
        <w:jc w:val="both"/>
        <w:rPr>
          <w:rFonts w:ascii="Calibri" w:eastAsia="Calibri" w:hAnsi="Calibri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Cs/>
          <w:sz w:val="24"/>
          <w:szCs w:val="24"/>
        </w:rPr>
        <w:t>федерального государственного образовательного стандарта начального общего образования  2009 г.;</w:t>
      </w:r>
    </w:p>
    <w:p w:rsidR="000C79ED" w:rsidRPr="007C1A56" w:rsidRDefault="000C79ED" w:rsidP="000C79ED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основе Примерных программ начального образования ФГОС НОО;</w:t>
      </w:r>
    </w:p>
    <w:p w:rsidR="000C79ED" w:rsidRPr="007C1A56" w:rsidRDefault="000C79ED" w:rsidP="000C79ED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авторского курса «Изобразительное искусство» для 1-4 классов (под ред.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Неменского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Б. М.)</w:t>
      </w:r>
    </w:p>
    <w:p w:rsidR="000C79ED" w:rsidRPr="007C1A56" w:rsidRDefault="000C79ED" w:rsidP="000C79ED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 России;</w:t>
      </w:r>
    </w:p>
    <w:p w:rsidR="000C79ED" w:rsidRPr="007C1A56" w:rsidRDefault="000C79ED" w:rsidP="000C79ED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планируемых результатов начального общего образования;</w:t>
      </w:r>
    </w:p>
    <w:p w:rsidR="000C79ED" w:rsidRPr="007C1A56" w:rsidRDefault="000C79ED" w:rsidP="000C79E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1A56">
        <w:rPr>
          <w:rFonts w:ascii="Times New Roman" w:eastAsia="Calibri" w:hAnsi="Times New Roman" w:cs="Times New Roman"/>
          <w:bCs/>
          <w:sz w:val="24"/>
          <w:szCs w:val="24"/>
        </w:rPr>
        <w:t xml:space="preserve"> Федерального перечня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2014/2015 учебный год.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1A56">
        <w:rPr>
          <w:rFonts w:ascii="Times New Roman" w:eastAsia="Calibri" w:hAnsi="Times New Roman" w:cs="Times New Roman"/>
          <w:bCs/>
          <w:sz w:val="24"/>
          <w:szCs w:val="24"/>
        </w:rPr>
        <w:t xml:space="preserve">Рабочая программа разработана в целях конкретизации содержания образовательного стандарта по данной образовательной области с учётом </w:t>
      </w:r>
      <w:proofErr w:type="spellStart"/>
      <w:r w:rsidRPr="007C1A56">
        <w:rPr>
          <w:rFonts w:ascii="Times New Roman" w:eastAsia="Calibri" w:hAnsi="Times New Roman" w:cs="Times New Roman"/>
          <w:bCs/>
          <w:sz w:val="24"/>
          <w:szCs w:val="24"/>
        </w:rPr>
        <w:t>межпредметных</w:t>
      </w:r>
      <w:proofErr w:type="spellEnd"/>
      <w:r w:rsidRPr="007C1A56">
        <w:rPr>
          <w:rFonts w:ascii="Times New Roman" w:eastAsia="Calibri" w:hAnsi="Times New Roman" w:cs="Times New Roman"/>
          <w:bCs/>
          <w:sz w:val="24"/>
          <w:szCs w:val="24"/>
        </w:rPr>
        <w:t xml:space="preserve"> и </w:t>
      </w:r>
      <w:proofErr w:type="spellStart"/>
      <w:r w:rsidRPr="007C1A56">
        <w:rPr>
          <w:rFonts w:ascii="Times New Roman" w:eastAsia="Calibri" w:hAnsi="Times New Roman" w:cs="Times New Roman"/>
          <w:bCs/>
          <w:sz w:val="24"/>
          <w:szCs w:val="24"/>
        </w:rPr>
        <w:t>внутрипредметных</w:t>
      </w:r>
      <w:proofErr w:type="spellEnd"/>
      <w:r w:rsidRPr="007C1A56">
        <w:rPr>
          <w:rFonts w:ascii="Times New Roman" w:eastAsia="Calibri" w:hAnsi="Times New Roman" w:cs="Times New Roman"/>
          <w:bCs/>
          <w:sz w:val="24"/>
          <w:szCs w:val="24"/>
        </w:rPr>
        <w:t xml:space="preserve"> связей, логики учебного процесса по литературному чтению, возрастных особенностей младших школьников. Логика изложения и содержание программы полностью соответствует требованиям Федерального государственного образовательного стандарта начального общего образования по изобразительному искусству.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Программа адресована обучающимся 1-4  классов  МБОУ СОШ № 1 г. Анива, обучающихся по ФГОС НОО.</w:t>
      </w:r>
      <w:proofErr w:type="gramEnd"/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Согласно годовому календарному графику в 1-м классе 33 учебные недели, во 2-4 классах 34 учебных недели. Календарно-тематическое планирование рассчитано на 33 и 34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учебных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часа в год согласно годовому календарному графику школы.</w:t>
      </w:r>
    </w:p>
    <w:p w:rsidR="000C79ED" w:rsidRPr="007C1A56" w:rsidRDefault="000C79ED" w:rsidP="000C79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79ED" w:rsidRPr="007C1A56" w:rsidRDefault="000C79ED" w:rsidP="000C79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. Общая характеристика учебного предмета</w:t>
      </w:r>
    </w:p>
    <w:p w:rsidR="000C79ED" w:rsidRPr="007C1A56" w:rsidRDefault="000C79ED" w:rsidP="000C79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мироотношений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прекрасное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 безобразное в жизни и искусстве, т. е. зоркости души ребенка. 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Курс разработан как </w:t>
      </w: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целостная система введения в художественную культуру </w:t>
      </w:r>
      <w:r w:rsidRPr="007C1A56">
        <w:rPr>
          <w:rFonts w:ascii="Times New Roman" w:eastAsia="Calibri" w:hAnsi="Times New Roman" w:cs="Times New Roman"/>
          <w:sz w:val="24"/>
          <w:szCs w:val="24"/>
        </w:rPr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Систематизирующим методом является </w:t>
      </w:r>
      <w:r w:rsidRPr="007C1A5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выделение трех основных видов художественной </w:t>
      </w:r>
      <w:proofErr w:type="spellStart"/>
      <w:r w:rsidRPr="007C1A56">
        <w:rPr>
          <w:rFonts w:ascii="Times New Roman" w:eastAsia="Calibri" w:hAnsi="Times New Roman" w:cs="Times New Roman"/>
          <w:b/>
          <w:iCs/>
          <w:sz w:val="24"/>
          <w:szCs w:val="24"/>
        </w:rPr>
        <w:t>деятельности</w:t>
      </w:r>
      <w:r w:rsidRPr="007C1A56">
        <w:rPr>
          <w:rFonts w:ascii="Times New Roman" w:eastAsia="Calibri" w:hAnsi="Times New Roman" w:cs="Times New Roman"/>
          <w:sz w:val="24"/>
          <w:szCs w:val="24"/>
        </w:rPr>
        <w:t>для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визуальных про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 xml:space="preserve">странственных искусств: 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—  </w:t>
      </w:r>
      <w:r w:rsidRPr="007C1A56">
        <w:rPr>
          <w:rFonts w:ascii="Times New Roman" w:eastAsia="Calibri" w:hAnsi="Times New Roman" w:cs="Times New Roman"/>
          <w:i/>
          <w:iCs/>
          <w:sz w:val="24"/>
          <w:szCs w:val="24"/>
        </w:rPr>
        <w:t>изобразительная художественная деятельность;</w:t>
      </w:r>
    </w:p>
    <w:p w:rsidR="000C79ED" w:rsidRPr="007C1A56" w:rsidRDefault="000C79ED" w:rsidP="000C79ED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i/>
          <w:iCs/>
          <w:sz w:val="24"/>
          <w:szCs w:val="24"/>
        </w:rPr>
        <w:t>—  декоративная художественная деятельность;</w:t>
      </w:r>
    </w:p>
    <w:p w:rsidR="000C79ED" w:rsidRPr="007C1A56" w:rsidRDefault="000C79ED" w:rsidP="000C79ED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i/>
          <w:iCs/>
          <w:sz w:val="24"/>
          <w:szCs w:val="24"/>
        </w:rPr>
        <w:t>—  конструктивная художественная деятельность.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7C1A56">
        <w:rPr>
          <w:rFonts w:ascii="Times New Roman" w:eastAsia="Calibri" w:hAnsi="Times New Roman" w:cs="Times New Roman"/>
          <w:i/>
          <w:iCs/>
          <w:sz w:val="24"/>
          <w:szCs w:val="24"/>
        </w:rPr>
        <w:t>деятельности человека, на выявлении его связей с искусством в процессе ежедневной жизни.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Основные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виды учебной деятельности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Практическая художественно-творческая деятельность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(ребенок выступает в роли художника) и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деятельность по восприятию искусства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(ребенок выступает в роли зрителя, осваивая опыт художественной культуры) имеют творческий характер.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Одна из задач — </w:t>
      </w: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постоянная смена художественных материалов,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овладение их выразительными возможностями.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Многообразие видов деятельности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Восприятие произведений искусства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Развитие художественно-образного мышления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учащихся строится на единстве двух его основ:</w:t>
      </w:r>
      <w:r w:rsidRPr="007C1A56">
        <w:rPr>
          <w:rFonts w:ascii="Times New Roman" w:eastAsia="Calibri" w:hAnsi="Times New Roman" w:cs="Times New Roman"/>
          <w:i/>
          <w:sz w:val="24"/>
          <w:szCs w:val="24"/>
        </w:rPr>
        <w:t xml:space="preserve"> развитие наблюдательности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, т.е. умения вглядываться в явления жизни, и </w:t>
      </w:r>
      <w:r w:rsidRPr="007C1A56">
        <w:rPr>
          <w:rFonts w:ascii="Times New Roman" w:eastAsia="Calibri" w:hAnsi="Times New Roman" w:cs="Times New Roman"/>
          <w:i/>
          <w:sz w:val="24"/>
          <w:szCs w:val="24"/>
        </w:rPr>
        <w:t>развитие фантазии</w:t>
      </w:r>
      <w:r w:rsidRPr="007C1A56">
        <w:rPr>
          <w:rFonts w:ascii="Times New Roman" w:eastAsia="Calibri" w:hAnsi="Times New Roman" w:cs="Times New Roman"/>
          <w:sz w:val="24"/>
          <w:szCs w:val="24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—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духовное развитие личности,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помогающие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детям на уроке воспринимать и создавать заданный образ.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Программа «Изобразительное искусство» предусматривает </w:t>
      </w:r>
      <w:r w:rsidRPr="007C1A5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чередование уроков </w:t>
      </w:r>
      <w:proofErr w:type="spellStart"/>
      <w:r w:rsidRPr="007C1A5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индивидуальногопрактического</w:t>
      </w:r>
      <w:proofErr w:type="spellEnd"/>
      <w:r w:rsidRPr="007C1A5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творчества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учащихся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7C1A56">
        <w:rPr>
          <w:rFonts w:ascii="Times New Roman" w:eastAsia="Calibri" w:hAnsi="Times New Roman" w:cs="Times New Roman"/>
          <w:bCs/>
          <w:iCs/>
          <w:sz w:val="24"/>
          <w:szCs w:val="24"/>
        </w:rPr>
        <w:t>уроков</w:t>
      </w:r>
      <w:r w:rsidRPr="007C1A5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коллективной творческой деятельности.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7C1A56"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r w:rsidRPr="007C1A56">
        <w:rPr>
          <w:rFonts w:ascii="Times New Roman" w:eastAsia="Calibri" w:hAnsi="Times New Roman" w:cs="Times New Roman"/>
          <w:sz w:val="24"/>
          <w:szCs w:val="24"/>
        </w:rP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прослушивание музыкальных и литературных произведений (народных, классических, современных).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Средства художественной выразительности — форма, пропорции, пространство,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светотональность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Обсуждение детских работ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 точки зрения их содержания, выра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Периодическая </w:t>
      </w: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организация выставок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C1A56">
        <w:rPr>
          <w:rFonts w:ascii="Times New Roman" w:eastAsia="Times New Roman" w:hAnsi="Times New Roman" w:cs="Times New Roman"/>
          <w:b/>
          <w:sz w:val="24"/>
          <w:szCs w:val="24"/>
        </w:rPr>
        <w:t xml:space="preserve"> Ценностные ориентиры содержания курса.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Приоритетная цель художественного образования в школе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—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gram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уховно-нравственное развитие </w:t>
      </w:r>
      <w:r w:rsidRPr="007C1A56">
        <w:rPr>
          <w:rFonts w:ascii="Times New Roman" w:eastAsia="Calibri" w:hAnsi="Times New Roman" w:cs="Times New Roman"/>
          <w:sz w:val="24"/>
          <w:szCs w:val="24"/>
        </w:rPr>
        <w:t>ребенка, т. е. формирова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Культуросозидающая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роль программы состоит также в вос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 xml:space="preserve">питании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гражданственности и патриотизма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. Прежде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всего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ребенок постигает искусство своей Родины, а потом знакомиться с искусством других народов. 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многообразие культур разных народов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 ценностные связи, объединяющие всех людей планеты. Природа и жизнь являются базисом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формируемогомироотношения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Связи искусства с жизнью человека</w:t>
      </w:r>
      <w:r w:rsidRPr="007C1A56">
        <w:rPr>
          <w:rFonts w:ascii="Times New Roman" w:eastAsia="Calibri" w:hAnsi="Times New Roman" w:cs="Times New Roman"/>
          <w:sz w:val="24"/>
          <w:szCs w:val="24"/>
        </w:rPr>
        <w:t>, роль искусства в повсед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 xml:space="preserve">витии каждого ребенка — </w:t>
      </w:r>
      <w:r w:rsidRPr="007C1A56">
        <w:rPr>
          <w:rFonts w:ascii="Times New Roman" w:eastAsia="Calibri" w:hAnsi="Times New Roman" w:cs="Times New Roman"/>
          <w:bCs/>
          <w:sz w:val="24"/>
          <w:szCs w:val="24"/>
        </w:rPr>
        <w:t>главный смысловой стержень курса</w:t>
      </w: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Одна из главных задач курса — развитие у ребенка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интереса к внутреннему миру человека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способности сопереживани</w:t>
      </w:r>
      <w:r w:rsidRPr="007C1A56">
        <w:rPr>
          <w:rFonts w:ascii="Times New Roman" w:eastAsia="Calibri" w:hAnsi="Times New Roman" w:cs="Times New Roman"/>
          <w:sz w:val="24"/>
          <w:szCs w:val="24"/>
        </w:rPr>
        <w:t>я.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деятельностной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форме,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в форме </w:t>
      </w:r>
      <w:proofErr w:type="spell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личноготворческого</w:t>
      </w:r>
      <w:proofErr w:type="spell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 опыта.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проживание художественного образа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7C1A56">
        <w:rPr>
          <w:rFonts w:ascii="Times New Roman" w:eastAsia="Calibri" w:hAnsi="Times New Roman" w:cs="Times New Roman"/>
          <w:iCs/>
          <w:sz w:val="24"/>
          <w:szCs w:val="24"/>
        </w:rPr>
        <w:t xml:space="preserve">собственный чувственный </w:t>
      </w:r>
      <w:proofErr w:type="spellStart"/>
      <w:r w:rsidRPr="007C1A56">
        <w:rPr>
          <w:rFonts w:ascii="Times New Roman" w:eastAsia="Calibri" w:hAnsi="Times New Roman" w:cs="Times New Roman"/>
          <w:iCs/>
          <w:sz w:val="24"/>
          <w:szCs w:val="24"/>
        </w:rPr>
        <w:t>опыт</w:t>
      </w:r>
      <w:proofErr w:type="gramStart"/>
      <w:r w:rsidRPr="007C1A56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Pr="007C1A56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79ED" w:rsidRPr="007C1A56" w:rsidRDefault="000C79ED" w:rsidP="000C79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. Место курса «Изобразительное искусство» в учебном плане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7C1A56">
        <w:rPr>
          <w:rFonts w:ascii="Times New Roman" w:eastAsia="Calibri" w:hAnsi="Times New Roman" w:cs="Times New Roman"/>
          <w:spacing w:val="-8"/>
          <w:sz w:val="24"/>
          <w:szCs w:val="24"/>
        </w:rPr>
        <w:t>Учебная программа «Изобразительное искусство» разработана для 1 — 4 класса начальной школы.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7C1A56">
        <w:rPr>
          <w:rFonts w:ascii="Times New Roman" w:eastAsia="Calibri" w:hAnsi="Times New Roman" w:cs="Times New Roman"/>
          <w:spacing w:val="-8"/>
          <w:sz w:val="24"/>
          <w:szCs w:val="24"/>
        </w:rPr>
        <w:lastRenderedPageBreak/>
        <w:t>На изучение предмета отводится 1 ч в  неделю, всего на курс — 135 ч.</w:t>
      </w:r>
    </w:p>
    <w:p w:rsidR="000C79ED" w:rsidRPr="007C1A56" w:rsidRDefault="000C79ED" w:rsidP="000C79ED">
      <w:pPr>
        <w:widowControl w:val="0"/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7C1A56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Предмет изучается: в 1 классе — 33 ч в год, во 2—4 классах — 34 ч в год (при 1 ч в неделю).  </w:t>
      </w:r>
      <w:r w:rsidRPr="007C1A56">
        <w:rPr>
          <w:rFonts w:ascii="Times New Roman" w:eastAsia="Calibri" w:hAnsi="Times New Roman" w:cs="Times New Roman"/>
          <w:color w:val="000000"/>
          <w:sz w:val="24"/>
          <w:szCs w:val="24"/>
        </w:rPr>
        <w:t>В течение учебного года при необходимости будет производиться коррекция программы</w:t>
      </w:r>
      <w:r w:rsidRPr="007C1A56">
        <w:rPr>
          <w:rFonts w:ascii="Calibri" w:eastAsia="Calibri" w:hAnsi="Calibri" w:cs="Times New Roman"/>
          <w:color w:val="000000"/>
          <w:sz w:val="28"/>
          <w:szCs w:val="28"/>
        </w:rPr>
        <w:t>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</w:p>
    <w:p w:rsidR="000C79ED" w:rsidRPr="007C1A56" w:rsidRDefault="000C79ED" w:rsidP="000C7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C79ED" w:rsidRPr="007C1A56" w:rsidRDefault="000C79ED" w:rsidP="000C7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IV</w:t>
      </w: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Требования к </w:t>
      </w: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результатам изучения курса.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0C79ED" w:rsidRPr="007C1A56" w:rsidRDefault="000C79ED" w:rsidP="000C79E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0C79ED" w:rsidRPr="007C1A56" w:rsidRDefault="000C79ED" w:rsidP="000C79E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0C79ED" w:rsidRPr="007C1A56" w:rsidRDefault="000C79ED" w:rsidP="000C79E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0C79ED" w:rsidRPr="007C1A56" w:rsidRDefault="000C79ED" w:rsidP="000C79E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0C79ED" w:rsidRPr="007C1A56" w:rsidRDefault="000C79ED" w:rsidP="000C79E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0C79ED" w:rsidRPr="007C1A56" w:rsidRDefault="000C79ED" w:rsidP="000C79E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 процессе совместной творческой работы </w:t>
      </w:r>
      <w:r w:rsidRPr="007C1A56">
        <w:rPr>
          <w:rFonts w:ascii="Times New Roman" w:eastAsia="Calibri" w:hAnsi="Times New Roman" w:cs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0C79ED" w:rsidRPr="007C1A56" w:rsidRDefault="000C79ED" w:rsidP="000C79E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сотрудничатьс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товарищами в процессе совместной деятельности, соотносить свою часть работы с общим замыслом;</w:t>
      </w:r>
    </w:p>
    <w:p w:rsidR="000C79ED" w:rsidRPr="007C1A56" w:rsidRDefault="000C79ED" w:rsidP="000C79E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характеризуют уровень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0C79ED" w:rsidRPr="007C1A56" w:rsidRDefault="000C79ED" w:rsidP="000C79E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0C79ED" w:rsidRPr="007C1A56" w:rsidRDefault="000C79ED" w:rsidP="000C79E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0C79ED" w:rsidRPr="007C1A56" w:rsidRDefault="000C79ED" w:rsidP="000C79E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0C79ED" w:rsidRPr="007C1A56" w:rsidRDefault="000C79ED" w:rsidP="000C79E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0C79ED" w:rsidRPr="007C1A56" w:rsidRDefault="000C79ED" w:rsidP="000C79E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0C79ED" w:rsidRPr="007C1A56" w:rsidRDefault="000C79ED" w:rsidP="000C79E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0C79ED" w:rsidRPr="007C1A56" w:rsidRDefault="000C79ED" w:rsidP="000C79E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7C1A56">
        <w:rPr>
          <w:rFonts w:ascii="Times New Roman" w:eastAsia="Calibri" w:hAnsi="Times New Roman" w:cs="Times New Roman"/>
          <w:iCs/>
          <w:sz w:val="24"/>
          <w:szCs w:val="24"/>
        </w:rPr>
        <w:softHyphen/>
        <w:t>тельных средствах;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ственных музеев своего региона; 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, основ графической грамоты;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рассуждатьо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многообразии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объяснятьзначение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памятников и архитектурной среды древнего зодчества для современного общества;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0C79ED" w:rsidRPr="007C1A56" w:rsidRDefault="000C79ED" w:rsidP="000C79E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приводить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примерыпроизведений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искусства,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выражающих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красоту мудрости и богатой духовной жизни, красоту внутреннего  мира человека.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Обучающиеся должны знать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>: способы и приемы обработки различных материалов (глина, пластилин); отдельные произведения выдающихся художников и народных мастеров; основные средства выразительности живописи;  правила техники безопасности при работе с инструментами (ножницами, иглой, шилом); организовывать своё рабочее место;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основные и смешанные цвета, элементарные правила их смешивания; особенности построения орнамента и его значение в образе художественной вещи; значение слов: композиция, силуэт, форма, размер, коллаж; способы и приёмы обработки бумаги; основные средства выразительности декоративно-прикладного искусства.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Обучающиеся должны понимать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эмоциональное значение тёплых и холодных оттенков; особенности построения орнамента и его значение в образе художественной вещи.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Обучающиеся должны уметь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рисовать кистью без предварительного рисунка элементы растительного орнамента;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освоить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основы рисунка и уметь создавать модели предметов бытового окружения человека;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овладеть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элементарными навыками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бумагопластики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выполнять стежки швом «вперед иголку»; применять элементарные способы работы живописными (акварель, гуашь) и графическими (фломастер) материалами для выражения замысла, настроения; выражать собственное мнение при оценке произведения искусства;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конструировать из ткани на основе скручивания и связывания;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выполнять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на бумаге разметку по выкройке, по линейке, применять прямолинейное и криволинейное вырезывание с помощью ножниц;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уметь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пользоваться простейшими приёмами лепки: тянуть из целого куска, примазывать части, делать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налепы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, заглаживать поверхность;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составлять композицию с учётом замысла.</w:t>
      </w:r>
    </w:p>
    <w:p w:rsidR="000C79ED" w:rsidRPr="007C1A56" w:rsidRDefault="000C79ED" w:rsidP="000C79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Программа должна формировать УУД: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свои наблюдения за природными явлениями в художественно-творческой деятельности.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Передавать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характер природных явлений выразительными средствами изобразительного искусства (цвет, линия, пятно, форма, композиция).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различные художественные материалы и средства для создания выразительных образов природы.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Иметь представление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 живописных пейзажах русских    художников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выразительные возможности различных художественных материалов для передачи собственного замысла.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Определять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кратко характеризовать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эмоции, которые вызывают цвет в живописи.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Выполнять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композиции на передачу настроения, впечатлений, полученных от литературного произведения.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Образно воспринимать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искусство и окружающую действительность.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Находить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ассоциации природных форм.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Моделировать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формы средствами различных материалов.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Моделировать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художественными средствами сказочные и фантастические образы.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Конструировать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несложные формы предметов в технике бумажной пластики для оформления праздника или театрального представления.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Проектировать и создавать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предметы быта.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Различать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произведения ведущих центров народных художественных ремесел России.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Узнавать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отдельные выдающиеся отечественные произведения и называть их авторов.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Рисовать</w:t>
      </w:r>
      <w:proofErr w:type="gram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,л</w:t>
      </w:r>
      <w:proofErr w:type="gram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>епить</w:t>
      </w:r>
      <w:proofErr w:type="spell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>, моделировать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конструировать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из бумаги по представлению на обозначенные темы.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Создавать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простые художественные изделия подарочного характера.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Знать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традиции своего народа, запечатленные в искусстве.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художественные материалы (гуашь, цветные карандаши, акварель, пластилин, глину, бумагу и другие материалы).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Применять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средства художественной выразительности в рисунке и живописи, декоративных и конструктивных работах.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Различать и 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основные и составные, теплые и холодные цвета.</w:t>
      </w:r>
    </w:p>
    <w:p w:rsidR="000C79ED" w:rsidRPr="007C1A56" w:rsidRDefault="000C79ED" w:rsidP="000C79E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Продумывать и выстраивать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композицию рисунка, аппликации.</w:t>
      </w:r>
    </w:p>
    <w:p w:rsidR="000C79ED" w:rsidRPr="007C1A56" w:rsidRDefault="000C79ED" w:rsidP="000C79E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Вычленять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основные формы и использовать в рисунке, лепке и бумажной пластике.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79ED" w:rsidRPr="007C1A56" w:rsidRDefault="000C79ED" w:rsidP="000C79ED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C1A56">
        <w:rPr>
          <w:rFonts w:ascii="Times New Roman" w:eastAsia="Times New Roman" w:hAnsi="Times New Roman" w:cs="Times New Roman"/>
          <w:b/>
          <w:sz w:val="24"/>
          <w:szCs w:val="24"/>
        </w:rPr>
        <w:t>. Содержание курса</w:t>
      </w:r>
    </w:p>
    <w:p w:rsidR="000C79ED" w:rsidRPr="007C1A56" w:rsidRDefault="000C79ED" w:rsidP="000C79ED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79ED" w:rsidRPr="007C1A56" w:rsidRDefault="000C79ED" w:rsidP="000C79ED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 класс (33 ч</w:t>
      </w:r>
      <w:r w:rsidRPr="007C1A56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Ты изображаешь, украшаешь и строишь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Три вида художественной деятельности, определяющие все многообразие визуальных пространственных искусств, положены в основу первого, вступительного класса. На помощь детям (и учителю) приходит игровая, образная форма приобщения: "Три брата-мастера – Мастер Изображения, Мастер Украшения и Мастер Постройки". Открытием для детей должно стать, что многие их повседневные бытовые игры являются художественной деятельностью – тем же, чем занимаются взрослые художники (пока еще не искусство). Увидеть в окружающей жизни работу того или иного брата-мастера – интересная игра. С нее и начинается познание связей искусства с жизнью. Здесь учитель закладывает фундамент в познании огромного, сложного мира пластических искусств. В задачу этого года также входит осознание того, что "Мастера" работают определенными материалами, входит и первичное освоение этих материалов.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Но "Мастера" предстают перед детьми не все сразу. Сначала они под "шапкой-невидимкой". В первой четверти снимает с себя "шапку" и начинает открыто играть с детьми "Мастер Изображения". Во второй четверти он поможет снять "шапку-невидимку" с "Мастера Украшения", в третьей – с "Мастера Постройки". А в четвертой они показывают детям, что друг без друга жить не могут и всегда работают вместе. Нужно иметь в виду и особый смысл обобщающих уроков: в них через работу каждого "Мастера" связывается детская художественная работа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взрослым искусством, с окружающей действительностью.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1. Ты изображаешь. Знакомство с "Мастером Изображения". Чем и как работают художники.  (11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"Мастер Изображения" учит видеть и изображать.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br/>
        <w:t>И все последующие годы обучения будет помогать в этом детям – помогать видеть, рассматривать мир. Чтобы видеть, надо не только смотреть, но и рисовать самому. Этому надо учиться. Здесь закладываются только основы понимания огромной роли деятельности изображения в жизни людей, в дальнейшие годы учитель будет развивать это понимание. В открытия четверти входит и то, что в искусстве существует не только Художник, но и Зритель. Быть хорошим зрителем – тоже нужно учиться, и "Мастер Изображения" учит нас этому.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Задачей "Мастера" является и обучение детей первичному опыту владения доступными начальной школе материалами. Опыт этот будет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углубляться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расширяться во всей дальнейшей работе.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"Мастер Изображения" помогает увидеть, учит рассматривать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Развитие наблюдательности и аналитических возможностей глаза. Фрагменты природы. Животные – чем они похожи и чем отличаются друг от друга.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фломастеры или цветные карандаши, или мелки.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изображением рисунков животных или живых зверей.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стихи про зверей, про носы и хвосты.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К.Сен-Санс, сюита "Карнавал животных".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Изображать можно пятном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Присмотреться к разным пятнам – мох на камне, осыпь на стене, узоры на мраморе в метро и постараться увидеть в них какие-либо изображения. Превратить пятно в изображение зверушки. Пятно, наклеенное или нарисованное, подготовлено учителем.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карандаш, мелки, черная тушь, черный фломастер.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к книгам о животных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Е.Чарушина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В.Лебедева, Т.Мавриной,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М.Митурича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других художников, работающих пятном.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Изображать можно в объеме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Превратим комок пластилина в птицу. Лепка. Посмотреть и подумать, какие объемные предметы на что-нибудь похожи, например, картофелины и другие овощи, коряги в лесу или парке.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природных объемов выразительных форм или настоящие камешки, форма которых что-нибудь напоминает.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Изображать можно линией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Линией можно рассказывать. "Расскажи нам о себе" – рисунок или ряд последовательных рисунков.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черный фломастер или карандаш.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линейные иллюстрации детских книг, рисунки на темы стихов С.Маршака,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А.Барто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Д.Хармса с веселым, озорным развитием сюжета.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веселые стихи про жизнь дома.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песенки о жизни в семье.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Изображать можно и то, что невидимо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настроение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Изобразить радость и изобразить грусть. Рисуем музыку – задача выразить в изображении образы контрастных по настроению музыкальных пьес.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бумага, цветные фломастеры, цветные карандаши или мелки.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мелодии радостные и грустные.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Наши краски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Проба красок. Радость общения с красками. Овладение навыками организации рабочего места и пользования красками. Название цвета. Что в жизни напоминает каждый цвет. Игровое изображение красочного многоцветного коврика.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краски, гуашь, крупная и тонкая кисти, белая бумага.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Художники и зрител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темы)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Быть зрителем интересно и непросто. Этому надо учиться. Знакомство с понятием "произведение искусства". Картина. Скульптура. Цвет и краски в картинах художников. Развитие навыков восприятия. Беседа.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"Подсолнухи", Н.Рерих "Заморские гости", В.Васнецов "Три богатыря",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С.Кончаловский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"Сирень", М.Врубель "Царевна Лебедь".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2. Ты украшаешь. Знакомство с "Мастером Украшения". 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8"/>
        </w:rPr>
        <w:t>Реальность и фантазия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(8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"Мастер Изображения", с которым дети познакомились в первой четверти, – "Мастер Познания", внимательного вглядывания в жизнь. "Мастер Украшения" делает в жизни совсем иное – это "Мастер Общения". Он организует общение людей,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помогая им открыто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выявлять свои роли. Сегодня мы идем в поход, завтра на работу, потом на бал – и одеждой говорим об этих своих ролях, о том, кто мы сегодня, что будем делать. Нагляднее, конечно, эта работа "Мастера Украшения" проявляется на балах, карнавалах, в театральных постановках. Да и в природе мы отличаем одних птиц или бабочек от других по их украшениям.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Мир природы полон украшений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Развитие наблюдательности. Опыт эстетических впечатлений. Украшение крыльев бабочки. Бабочка украшается по вырезанной учителем заготовке или может быть нарисована (крупно, на весь лист) детьми на уроке. Многообразие и красота узоров в природе.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гуашь, крупная и тонкая кисти, цветная или белая бумага.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"Бабочки", коллекции бабочек, книги с их изображением.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нарядной птицы в технике объемной аппликации, коллажа. Развитие декоративного чувства совмещения материалов, их цвета и фактуры.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разноцветная и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разнофактурная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бумага,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и книги с изображением различных птиц.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или народные песни с ярко выраженным игровым, декоративным моментом (звон колокольчика, имитация птичьего пения).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Красоту надо уметь замечать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Неброская и "неожиданная" красота в природе. Рассматривание различных поверхностей: кора дерева, пена волны, капли на ветках и т.д. Развитие декоративного чувства фактуры. Опыт зрительных поэтических впечатлений.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спинки ящерки или коры дерева. Красота фактуры и рисунка. Знакомство с техникой одноцветной монотипии.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для учителя – валик для накатки, разведенная водой гуашь или типографская краска; для детей – дощечка из пластмассы, линолеума или кафельная плитка, листки бумаги, карандаш.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различных поверхностей: кора, мох, рябь на воде, а также слайды, показывающие ящериц, змей, лягушек.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При возможности – подлинная кора, спилы дерева, камни.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Как, когда, для чего украшает себя человек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Все украшения человека что-то рассказывают о своем хозяине. Что могут рассказать украшения. Рассматриваем персонажи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сказок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– какие у них украшения. Как они помогают нам узнавать героев. Изображения выбранных сказочных героев и их украшений.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гуашь, кисть.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или иллюстрации с персонажами известных сказок.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фрагменты сказок с описанием внешнего вида героя.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песенки сказочных героев.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"Мастер Украшения" помогает сделать праздник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Украшение комнаты. Изготовление праздничных новогодних гирлянд и звезд. Украшение класса и своего дома к новогодним праздникам. Коллективное панно "Новогодняя елка".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клей, фольга, серпантин.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детские работы, выполненные за четверть.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стихи о празднике Нового года.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рождественские и новогодние праздничные песни, П. Чайковский фрагменты балета "Щелкунчик".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3. Ты строишь.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br/>
        <w:t>Знакомство с "Мастером Постройки".  «О чем говорит искусство» (7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"Мастер Изображения" – "Мастер Познания", "Мастер Украшения" – "Мастер Общения", "Мастер Постройки" – это "Мастер Созидания" предметной среды жизни.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эту четверть его братья снимают с него "шапку-невидимку" и передают ему бразды правления. Люди могут познавать мир и общаться, только имея человечески организованную среду. Каждый народ строит с первобытных времен. Строят и дети в своих играх из песка, кубиков, стульев – любого подручного материала. Перед началом четверти учитель (с помощью детей) должен собрать как можно больше "строительного материала": коробочек от молока, йогуртов, ботинок и т.д.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Дом для себя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придуманного для себя дома. Развитие воображения. Придумай себе дом. Разные дома у разных сказочных персонажей. Как можно догадаться, кто в доме живет. Разные дома для разных дел.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гуашь, кисти; или фломастеры, или цветные карандаши.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детских книг с изображением жилищ.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песенки о строителях-фантазерах.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Какие можно придумать дома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Лепка сказочных домиков в форме овощей и фруктов. Постройка из коробочек и бумаги удобных домиков для слона, жирафа и крокодила. Слон большой и почти квадратный, у жирафа – длинная шея, а крокодил очень длинный. Дети учатся понимать выразительность пропорций и конструкцию формы.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тряпочка, дощечка.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к сказкам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А.Милна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Винни-Пух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", Н.Носова "Незнайка в Цветочном городе",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Дж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одари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Чиполлино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", А.Волкова "Волшебник Изумрудного города".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описания сказочных городков.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 к мультфильму и балету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Чиполлино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"Мастер Постройки" помогает придумать город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"Сказочный город". Изображение образа города для конкретной сказки. Конструирование игрового города. Игра в архитекторов.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цветная или белая бумага, широкая и тонкая кисти, коробки разных форм, плотная бумага,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иллюстрации детских книг.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описания сказочного города из литературного произведения.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Все, что мы видим, имеет конструкцию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Сделать образы разных зверей – зоопарк-конструкцию из коробочек. Сделать из коробочек веселых собак разных пород. Материал можно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заменить на аппликацию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: разнообразные образы собак делаются из наклеивания на лист заранее заготовленных одноцветных бумажных обрезков разных геометрических форм.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различные коробки, цветная и белая плотная бумага, клей, ножницы.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фотографии животных или репродукции картин с изображением животных.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 предметы можно построить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Конструирование из бумаги, упаковок, подставок, цветов и игрушек.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цветная или белая бумага, ножницы, клей.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различных предметов, соответствующих заданию.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стихи о веселых трудолюбивых мастерах.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Дом снаружи и внутри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Дом "смотрит" на улицу, но живут внутри дома. "Внутри" и "снаружи" очень взаимосвязаны. Изображение дома в виде букв алфавита так, как будто у них прозрачные стены. Как бы могли жить в домах-буквах маленькие алфавитные человечки, как расположены там комнаты, лестницы, окна.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 (белая или цветная), карандаши или цветные мелки.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иллюстрации детских книг.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Город, где мы живем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Задание: "Я рисую любимый город". Изображение "по впечатлению" после экскурсии.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кисти или мелки (по выбору учителя).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стихи о своем городе.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песни о своем городе.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Обобщение темы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Задание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выставка работ, сделанных за время изучения данного раздела. Дети учатся смотреть и обсуждать работы друг друга. Игра в художников и зрителей. Можно сделать обобщающее панно "Наш город" или "Москва".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4. "Мастера Изображения, украшения, постройки" всегда работают вместе. </w:t>
      </w:r>
      <w:r w:rsidRPr="007C1A56">
        <w:rPr>
          <w:rFonts w:ascii="Times New Roman" w:eastAsia="Arial Unicode MS" w:hAnsi="Times New Roman" w:cs="Times New Roman"/>
          <w:bCs/>
          <w:color w:val="BF6000"/>
          <w:sz w:val="24"/>
          <w:szCs w:val="24"/>
        </w:rPr>
        <w:t xml:space="preserve"> «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Как говорит искусство» (7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Узнаем совместную работу "Мастеров" в своих работах прошлых четвертей и в произведениях искусства.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Обобщением здесь является 1-й урок. Его цель – показать детям, что на самом деле наши три "Мастера" неразлучны. Они постоянно помогают друг другу. Но у каждого "Мастера" своя работа, свое назначение. И в конкретной работе один из "Мастеров" всегда главный. Вот, например, наши рисунки-изображения: где тут работа "Мастера Постройки"? А сейчас эти работы украшают класс. А в работах, где главным был "Мастер Украшения", как ему помогали "Мастер Изображения", "Мастер Постройки"? Главное, это вспомнить с ребятами, в чем именно состоит роль каждого "Мастера" и чему он помог научиться. В классе должны быть выставлены лучшие работы детей за весь год. Своего рода отчетная выставка. Желательно, чтобы каждый ребенок имел какую-то выставленную работу. Дети учатся рассказывать о своих произведениях и о рисунках своих товарищей. В конце урока демонстрируются слайды произведений взрослого искусства, и дети должны выделить "участие" каждого "Мастера" в этих работах: ваза с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фигуративным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рисунком; ваза, форма которой что-то изображает; картина с архитектурной постройкой; фонтан со скульптурой; дворцовый интерьер с ярким декором, скульптурой и картинами; интерьер современного здания с монументальной росписью.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"Мастера" помогут нам увидеть мир сказки и нарисовать его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Коллективное панно и индивидуальные изображения по сказке. </w:t>
      </w: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кисти, ножницы, клей, цветная бумага, фольга.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 из мультфильмов, фильма или балета по этой сказке.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сказка, выбранная учителем.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Урок любования. Умение видеть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Наблюдение живой природы с точки зрения "Трех Мастеров". Композиция "Здравствуй, лето!" по впечатлениям от природы.</w:t>
      </w:r>
    </w:p>
    <w:p w:rsidR="000C79ED" w:rsidRPr="007C1A56" w:rsidRDefault="000C79ED" w:rsidP="000C79ED">
      <w:pPr>
        <w:spacing w:after="0" w:line="240" w:lineRule="auto"/>
        <w:jc w:val="both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  <w:t>2 класс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Ты и искусство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Тема "Ты и искусство" – важнейшая для данной концепции, она содержит основополагающие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подтемы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необходимые для первичного приобщения к искусству как культуре.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Здесь и первоэлементы языка (образного строя) пластических искусств и основы понимания их связей с окружающей жизнью ребенка.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Понимание языка и связей с жизнью выстроены в четкой методической последовательности.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Нарушение ее нежелательно.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Задача всех этих тем – введение ребят в мир искусства, эмоционально связанный с миром их личных наблюдений, переживаний, раздумий.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1. Чем и как работают художники (9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Здесь основная задача – знакомство с выразительными возможностями художественных материалов. Открытие их своеобразия, красоты и характера материала.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Три основные краски, строящие </w:t>
      </w:r>
      <w:proofErr w:type="spell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многоцветие</w:t>
      </w:r>
      <w:proofErr w:type="spellEnd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мира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Основные и составные цвета. Умение смешивать краски сразу на работе – живая связь красок. Изобразить цветы, заполняя крупными изображениями весь лист (без предварительного рисунка) по памяти и впечатлению.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(три краски), крупные кисти, большие листы белой бумаги.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живые цветы, слайды цветов, цветущего луга; наглядные пособия, демонстрирующие три основные краски и их смешение (составные цвета); практический показ смешения гуашевых красок.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Пять красок – все богатство цвета и тона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Темное и светлое. Оттенки цвета. Умение смешивать цветные краски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белой и черной. Изображение природных стихий на больших листах бумаги крупными кистями без предварительного рисунка: гроза, буря, извержение вулкана, дождь, туман, солнечный день.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(пять красок), крупная кисть, большие листы любой бумаги.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природы в резко выраженных состояниях: гроза, буря и т.д. в произведениях художников (Н.Рерих, И.Левитан, А.Куинджи и др.); практический показ смешения цветов.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Пастель и цветные мелки, акварель – выразительные возможности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Мягкая бархатистая пастель, текучесть прозрачной акварели – учимся понимать красоту и выразительность этих материалов.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осеннего леса (по памяти и впечатлению) пастелью или акварелью.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пастель или мелки, акварель, бумага белая, суровая (оберточная).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наблюдение природы, слайды осеннего леса и произведения художников на эту тему.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А.Пушкин стихотворения, С.Есенин стихотворения.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П.Чайковский "Осень" (из цикла "Времена года").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Выразительные возможности аппликации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Представление о ритме пятен Коврик на тему осенней земли с опавшими листьями. Работа групповая (1–3 панно), по памяти и впечатлению.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куски ткани, нитки, ножницы, клей, бумага или холст.</w:t>
      </w:r>
      <w:proofErr w:type="gramEnd"/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живые листья, слайды осеннего леса, земли, асфальта с опавшими листьями.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Ф.Тютчев "Листья".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Ф.Шопен ноктюрны, П.Чайковский "Сентябрь" (из цикла "Времена года").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Выразительные возможности графических материалов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Красота и выразительность линии. Тонкие и толстые, подвижные и тягучие линии. Изображение зимнего леса на белых листах бумаги (по впечатлению и по памяти).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тушь (черная гуашь, чернила), перо, палочка, тонкая кисть или уголь.</w:t>
      </w:r>
      <w:proofErr w:type="gramEnd"/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наблюдения природы или слайды деревьев зимнего леса.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М.Пришвин "Рассказы о природе".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П.Чайковский "Декабрь" (из цикла "Времена года").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Выразительность материалов для работы в объеме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животных родного края по впечатлению и по памяти.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наблюдение выразительных объемов в природе: корни, камни, слайды животных и скульптурные произведения, слайды и мелкая пластика из разных материалов в оригинале; репродукции работ скульптора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В.Ватагина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В.Бианки "Рассказы о животных".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Выразительные возможности бумаги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Освоение работы со сгибанием, разрезанием, склеиванием бумаги. Перевод плоского листа в разнообразные объемные формы. Склеивание простых объемных форм (конус, цилиндр, "лесенка", "гармошка"). Сооружение игровой площадки для вылепленных зверей (индивидуально, группами, коллективно). Работа по воображению; при наличии дополнительного урока можно дать задание по оригами.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произведений архитектуры, макеты прошлых лет, выполненные учащимися, показ приемов работы с бумагой.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 художника любой материал может стать выразительным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 четверти)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Понимание красоты художественных материалов и их отличий: гуашь, акварель, мелки, пастель, графические материалы, пластилин и бумага, "неожиданные" материалы.</w:t>
      </w:r>
      <w:proofErr w:type="gramEnd"/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ночного праздничного города с помощью "неожиданных" материалов: серпантина, конфетти, семян, ниток, травы и т.д. на фоне темной бумаги.</w:t>
      </w:r>
      <w:proofErr w:type="gramEnd"/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2. Реальность и фантазия (7 ч)</w:t>
      </w:r>
    </w:p>
    <w:p w:rsidR="000C79ED" w:rsidRPr="007C1A56" w:rsidRDefault="000C79ED" w:rsidP="000C79E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Изображение и реальность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Умение всматриваться, видеть, быть наблюдательным. "Мастер Изображения" учит видеть мир вокруг нас. Изображения животных или зверей, увиденных в зоопарке, в деревне.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(одна или две краски), цветная бумага, кисть.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произведения искусства, фотографии с изображением животных.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Изображение и фантазия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Умение фантазировать. Фантазия в жизни людей. Изображение сказочных, несуществующих животных и птиц, соединяя воедино элементы разных животных и даже растений. Сказочные персонажи: драконы, кентавры и т.д.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большой лист бумаги, желательно цветной, тонированной.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реальных и фантастических животных в русской деревянной и каменной резьбе, в европейском и восточном искусстве.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фантастические образы из музыкальных произведений.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Украшение и реальность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Развитие наблюдательности. Умение видеть красоты в природе. "Мастер Украшения" учится у природы. Изображение паутинок с росой и веточками деревьев, снежинок и других прообразов украшений при помощи линий (индивидуально, по памяти).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уголь, мел, кисть тонкая, тушь или гуашь (один цвет), бумага.</w:t>
      </w:r>
      <w:proofErr w:type="gramEnd"/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фрагментов природы, увиденные глазами художника.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Украшение и фантазия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Без фантазии невозможно создать ни одного украшения. Украшение заданной формы (воротничок, подзор, кокошник, закладка).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любой графический материал (один-два цвета).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кружев, бижутерии, бисерного шитья, вышивок и др.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ритмические сочетания с преобладанием повторяющегося ритма.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Постройка и реальность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"Мастер Постройки" учится у природы. Красота и смысл природных конструкций – соты пчел, головки мака и формы подводного мира – медузы, водоросли. Индивидуально-коллективная работа. Конструирование из бумаги "Подводного мира".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самых различных построек (дома, вещи), природных конструкций и форм.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Постройка и фантазия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"Мастер Постройки" показывает возможности фантазии человека в создании предметов.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Создание макетов фантастических зданий, конструкций: фантастический город. Индивидуальная, групповая работа по воображению.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построек, способных пробуждать детскую фантазию, работ и проектов архитекторов (Л.Корбюзье,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А.Гауди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), ученические работы прошлых лет.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"Братья-Мастера Изображения, Украшения и Постройки" всегда работают вмест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темы)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Взаимодействие трех видов художественной деятельности. Конструирование (моделирование) в украшении елочных игрушек, изображающих людей, зверей, растения. Коллективное панно.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клей, гуашь, тонкие кисти.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работы за четверть, слайды и оригинальные произведения.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3. О чем говорит искусство (9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Это – центральная и важнейшая тема года. Две предыдущие подводят к ней. Основной задачей является освоение того, что в искусстве ничего и никогда не изображается, не украшается, не строится просто так, только ради искусности. "Братья – Мастера", то есть искусство, выражает человеческие чувства и мысли, понимание, то есть отношение к тому, что люди изображают, к тому, кого или что украшают, постройкой выражают отношение к тому, для кого и для чего строят. До этого вопрос выражения должен был ощущаться детьми в работах только на эмоциональном уровне. Теперь для детей должно все это перейти на уровень осознания, стать очередным и важнейшим открытием. Все последующие четверти и годы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обучения по программе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эта тема постоянно, в каждой четверти, каждом задании, должна акцентироваться, закрепляться через процесс восприятия и процесс созидания. Каждое задание должно иметь эмоциональную направленность, развивать способность воспринимать оттенки чувств и выражать их в практической работе.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изображаемых животных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Изображение животных веселых, стремительных, угрожающих. Умение почувствовать и выразить в изображении характер животного.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(два-три цвета или один цвет).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Р. Киплинг сказка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Маугли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В.Ватагина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к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Маугли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и другим книгам.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К.Сен-Санс "Карнавал животных".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человека в изображении; мужской образ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По желанию учителя для всех дальнейших заданий можно использовать сюжет сказки. Например,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А.Пушкина дает богатые возможности связи образных решений для всех последующих тем.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доброго и злого воина.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(ограниченная палитра), обои, оберточная бумага (грубая), цветная бумага.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произведений В.Васнецова, М.Врубеля,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др.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А.Пушкина, отрывки из былин.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музыка Н.Римского-Корсакова к опере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человека в изображении; женский образ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Изображение противоположных по характеру сказочных образов (Царевна Лебедь и Баба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Бабариха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Золушка и Мачеха и др.). Класс делится на две части: одни изображают добрых, другие – злых.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гуашь или пастель (мелки) на цветном фоне бумаги.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произведений В.Васнецова, М.Врубеля,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А.Пушкина.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человека и его характер, выраженный в объеме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Создание в объеме образов с ярко выраженным характером: Царевна Лебедь, Баба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Бабариха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Баба Яга, Богатырь, Кощей Бессмертный и т.д.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скульптурных изображений произведений С.Коненкова,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А.Голубкиной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керамики М.Врубеля, средневековой европейской скульптуры.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Изображение природы в разных состояниях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контрастных состояний природы (море нежное, ласковое, бурное, тревожное, радостное и т. д.); индивидуально.</w:t>
      </w:r>
      <w:proofErr w:type="gramEnd"/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крупные кисти, большие листы бумаги.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слайды, запечатлевшие контрастные настроения природы, или слайды картин художников, изображающих разные состояния моря.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сказки А.Пушкина "О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", "О рыбаке и рыбке".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опера "Садко",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Шахерезада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 Н.Римского-Корсакова или "Море"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М.Чурлениса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человека через украшение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Украшая себя, любой человек рассказывает тем самым о себе: кто он такой, какой он или она: смелый воин – защитник или он угрожает.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Разными будут украшения у Царевны Лебедь и Бабы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Бабарихи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 Украшение вырезанных из бумаги богатырских доспехов, кокошников заданной формы, воротников (индивидуально).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 (крупная и тонкая), заготовки из больших листов бумаги.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старинного русского оружия, кружев, женских костюмов.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намерений через украшение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Украшение двух противоположных по намерениям сказочных флотов (доброго, праздничного и злого, пиратского). Работа коллективно-индивидуальная. Аппликация.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крупная и тонкая кисти, клей, булавки, склеенные листы или обои.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произведений художников (Н.Рерих), иллюстраций детских книг (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), произведений народного искусства.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Совместно "Мастера Изображения, Украшения, Постройки" создают дома для сказочных герое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темы)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Три "Брата-Мастера" совместно с детьми (группами) исполняют несколько панно, где с помощью аппликации и живописи создают мир нескольких сказочных героев – добрых и злых (например: терем Царевны Лебеди, дом для Бабы Яги, изба Богатыря и т.д.).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На панно создаются дом (наклейками), фон – пейзаж как образная среда этого дома и фигура – образ хозяина дома, выражая эти образы характером постройки, одежды, формой фигуры, характером деревьев, на фоне которых стоит дом.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может быть завершено выставкой работ по итогам четверти, ее обсуждением совместно с родителями. К обсуждению должны быть подготовлены группы "экскурсоводов". Педагогом для этого могут быть использованы дополнительные часы. Выставка, подготовленная учителем, представление ее родителям (зрителям) должны стать событием для учащихся, их близких и способствовать закреплению в сознании детей важнейшего значения этой темы.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4. Как говорит искусство (9 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Начиная с этой четверти на выразительность средств нужно обращать внимание постоянно. Ты хочешь это выразить? А как, чем?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Цвет как средство выражения: теплые и холодные цвета. Борьба теплого и холодного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угасающего костра – "борьба" тепла и холода. Заполняя весь лист, свободно смешивать краски между собой. Костер изображается как бы сверху, гаснущий (работа по памяти и впечатлению). "Перо Жар-птицы". Краски смешиваются прямо на листе. Черная и белая краски не применяются.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без черной и белой красок, крупные кисти, большие листы бумаги.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угасающего костра; методическое пособие по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цветоведению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Н.Римский-Корсаков фрагменты из оперы "Снегурочка".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Цвет как средство выражения: тихие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глухие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и звонкие цвета. Смешение с черной, серой, белой красками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мрачные, нежные оттенки цвета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Умение наблюдать борьбу цвета в жизни. Изображение весенней земли (индивидуально по памяти и впечатлению). Если есть дополнительные уроки, их можно дать на сюжеты </w:t>
      </w:r>
      <w:proofErr w:type="spellStart"/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соз-дания</w:t>
      </w:r>
      <w:proofErr w:type="spellEnd"/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"теплого царства" (Солнечного города), "холодного царства" (Снежной королевы), добиваясь колористического богатства внутри одной цветовой гаммы.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крупные кисти, большие листы бумаги.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весенней земли, грозового неба, тумана, методические пособия по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цветоведению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Э.Григ. "Утро" (фрагмент из сюиты "Пер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Гюнт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М.Пришвин рассказы, С.Есенин стихи о весне.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Линия как средство выражения: ритм линий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весенних ручьев.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пастель или цветные мелки.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А.Арсенский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"Лесной ручей", "Прелюдия"; Э.Григ "Весной".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М.Пришвин "Лесной ручей".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Линия как средство выражения: характер линий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ветки с определенным характером и настроением (индивидуально или по два человека, по впечатлению и по памяти): нежные и могучие ветки, при этом надо акцентировать умения создавать разные фактуры углем, сангиной.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кисть, палочка, уголь, сангина и большие листы бумаги.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крупные, большие весенние ветки (береза, дуб, сосна), слайды с изображением веток.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японские трехстишия (танки).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Ритм пятен как средство выражения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Элементарные знания о композиции. От изменения положения на листе даже одинаковых пятен изменяется и содержание композиции. Ритмическое расположение летящих птиц (работа индивидуальная или коллективная).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наглядные пособия.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фрагменты с выраженной ритмической организацией.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Пропорции выражают характер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Конструирование или лепка птиц с разным характером пропорций – большой хвост – маленькая головка – большой клюв.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 белая, цветная, ножницы, клей или пластилин, стеки, картонка.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птицы реальные и сказочные (слайды иллюстраций книг, игрушка).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Ритм линий и пятен, цвет, пропорции – средства выразительности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Создание коллективного панно по теме "Весна. Шум птиц".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большие листы для панно, гуашь, бумага,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работы, выполненные на тему "Весна", слайды веток, весенних мотивов.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Обобщающий урок года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Класс оформляется детскими работами, выполненными в течение года. Открытие выставки должно стать радостным праздником, событием школьной жизни. Уроки проводятся в форме беседы, последовательно напоминающей ребятам все темы учебных четвертей. В игре-беседе учителю помогают три "Брата-Мастера". На уроки приглашаются (по возможности) родители и другие учителя.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работы, выражающие задачи каждой четверти, слайды, репродукции работ художников и народного искусства, помогающие раскрытию тем.</w:t>
      </w: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  <w:lastRenderedPageBreak/>
        <w:t>3 класс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Искусство вокруг нас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Одна из основных идей программы: "От родного порога – в мир культуры Земли", то есть от приобщения к культуре своего народа, даже от культуры своей "малой родины" – без этого нет пути к общечеловеческой культуре.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Обучение в этом классе строится на приобщении детей к миру искусства через познание окружающего предметного мира, его художественного смысла. Дети подводятся к пониманию того, что предметы имеют не только утилитарное назначение, но 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являются носителями духовной культуры и так было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всегда – от далекой древности до наших дней. Надо помочь ребенку увидеть красоту окружающих его вещей, предметов, объектов, произведений искусства, обратив особое внимание на роль художников – "Мастеров Изображения, Украшения, Постройки" – в создании среды жизни человека.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конце года дети должны почувствовать, что их жизнь, жизнь каждого человека ежедневно связана с деятельностью искусств. Завершающие уроки каждой четверти должны содержать вопрос: "А что было бы, если бы "Братья-Мастера" не участвовали в создании окружающего вас мира – дома, на улице и т.д.?" Понимание огромной роли иску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сств в р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еальной повседневной жизни должно стать открытием для детей и их родителей.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1. Искусство вокруг нас. Искусство в твоем доме (8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Здесь "Мастера" ведут ребенка в его квартиру и выясняют, что же каждый из них "сделал" в ближайшем окружении ребенка, и в итоге выясняется, что без их участия не создавался ни один предмет дома, не было бы и самого дома.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Твои игрушки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Игрушки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 или глина, солома, заготовки из дерева, бумага, гуашь, водно-эмульсионная краска для грунта; кисти маленького размера, тампоны.</w:t>
      </w:r>
      <w:proofErr w:type="gramEnd"/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народная игрушка (слайды): дымка,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городец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филимоново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богородская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резная игрушка, игрушки из подручного материала: упаковок, ткани, меха.</w:t>
      </w:r>
      <w:proofErr w:type="gramEnd"/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пословицы, поговорки, фольклор, русские народные сказки.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русская народная музыка, П.Чайковский "Детский альбом".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Посуда у тебя дома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Повседневная и праздничная посуда. Конструкция, форма предметов 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роспись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При этом обязательно подчеркивается назначение посуды: для кого она, для какого случая.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тонированная бумага, гуашь, пластилин, глина, водно-эмульсионная краска.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образцы посуды из натурного фонда, слайды народной посуды, посуда из разных материалов (металла, дерева, пластмассы).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Мамин платок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Эскиз платка: для девочки, для бабушки, то есть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разных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по содержанию, ритмике рисунка, колориту, как средство выражения.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белая и цветная бумага.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природных мотивов платков, платки и ткани, образцы детских работ по этой теме.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русская народная музыка (как фон).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Обои и шторы в твоем доме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клише, бумага или ткань.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отрывки из какой-нибудь сказки, где приводится словесная характеристика комнат сказочного дворца.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музыкальные отрывки, характеризующие разные состояния: бурное (Ф.Шопен "Полонез" ля-бемоль мажор, соч. 53), спокойное, лирически-нежное (Ф.Шопен "Мазурка" ля-минор, соч. 17).</w:t>
      </w:r>
      <w:proofErr w:type="gramEnd"/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Твои книжки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гуашь, кисти, белая или цветная бумага, мелки.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обложки и иллюстрации к хорошо знакомым сказкам (иллюстрации разных авторов к одной и той же сказке), слайды, книжки-игрушки, детские книжки.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текст выбранной сказки.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Поздравительная открытка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Эскиз открытки или декоративной закладки (по растительным мотивам). Возможно исполнение в технике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граттажа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гравюры наклейками или графической монотипии.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бумага маленького формата, тушь, перо, палочка.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гравюр по дереву, линолеуму, офортов, литографий, образцы детских работ в разных техниках.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Что сделал художник в нашем доме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темы). 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На обобщающем уроке можно организовать игру в художников и зрителей или игру в экскурсоводов на выставке работ выполненных в течение четверти. Ведут беседу три "Мастера".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это должно быть итогом и одновременно открытием.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2. Искусство на улицах твоего города (7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Все начинается "с порога родного дома". Эта четверть и посвящена этому "порогу". И Родины нет без него. Не просто Москва или Тула – но именно родная улица, идущая "у лица" твоего дома, исхоженная ногами.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Памятники архитектуры – наследие веков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Изучение и изображение архитектурного памятника, своих родных мест.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тонированная бумага, восковые мелки или гуашь, белая бумага.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материалы, связанные с выбранным архитектурным памятником.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Парки, скверы, бульвары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цветная, белая бумага, гуашь или восковые мелки,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видовые слайды, репродукции картин.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Ажурные ограды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старинных оград в Москве и Санкт-Петербурге. Современные декоративные решетки и ограды в наших городах.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Фонари на улицах и в парках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и цветная бумага,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Витрины магазинов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художника в создании витрин. Реклама. Проект оформления витрины любого магазина (по выбору детей).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При наличии дополнительного времени можно сделать групповые объемные макеты.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и цветная бумага,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оформленными витринами. Детские работы предыдущих лет.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Транспорт в городе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и цветная бумага, ножницы, клей, графические материалы.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фотографии транспорта. Слайды старинного транспорта. Репродукции из журналов.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Что сделал художник на улицах моего города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моем селе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несколько коллективных панно. Это может быть панорама улицы района из нескольких склеенных в полосу рисунков в виде диорамы. Здесь можно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разместить ограды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3. Художник и зрелище (12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Театральные маски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фотографии масок разных народов и масок театральных.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Художник в театре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Вымысел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правда театра. Праздник театра. Декорации и костюмы персонажей. Театр на столе. Создание макета декораций спектакля.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картонная коробка, разноцветная бумага, краски, кисти, клей, ножницы.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эскизов театральных художников.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выбранная сказка.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Театр кукол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бумага, ножницы, клей, ткань, нитки, мелкие пуговицы.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изображением театральных кукол, репродукции из книг о кукольном театре, диафильм.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Театральный занавес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занавеса в театре. Занавес и образ спектакля. Эскиз занавеса к спектаклю (коллективная работа, 2–4 человека).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бумага большого размера (можно от обоев).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театральных занавесов, репродукции из книг о кукольном театре.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Афиша, плакат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Значение афиши. Образ спектакля, его выражение в афише. Шрифт. Изображение.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Эскиз плаката-афиши к спектаклю.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 большого формата, гуашь, кисти,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театральные и цирковые афиши.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Художник и цирк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художника в цирке. Образ радостного и таинственного зрелища. Изображение циркового представления и его персонажей.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мелки, гуашь, кисти.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 художники помогают сделать праздник. Художник и зрелищ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обобщающий урок)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lastRenderedPageBreak/>
        <w:t>Тема 4. Художник и музей (7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Познакомившись с ролью художника в нашей повседневной жизни, с разными прикладными формами искусства, мы завершаем год темой об искусстве, которое хранится в музеях. Каждый город может гордиться своими музеями. Музеи Москвы, Санкт-Петербурга, других городов России – хранители самых великих произведений мирового и русского искусства. И к этим шедеврам каждый ребенок должен прикоснуться и научиться гордиться тем, что именно его родной город хранит такие великие произведения. Они хранятся именно в музеях. В Москве есть музей – святыня для русской культуры – Третьяковская галерея. О ней в первую очередь нужно рассказать. Огромную роль сегодня играют Эрмитаж и Русский музей – центры международных художественных связей, есть много малых, также интересных музеев и выставочных залов.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Однако тема "Музеи" шире. Музеи бывают не только искусства, но всех сторон человеческой культуры. Бывают и "домашние музеи" в виде семейных альбомов, рассказывающих об истории семьи, интересных этапах жизни. Может быть домашний музей игрушек, марок, археологических находок, просто личных памятных вещей. Все это – часть нашей культуры. "Братья-Мастера" помогают в грамотной организации таких музеев.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Музеи в жизни города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Искусство, которое хранится в этих музеях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бумага, кисти.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натюрмортов с ярко выраженным настроением (Ж.Б. Шарден, К.Петров-Водкин,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П.Кончаловский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М.Сарьян, П.Кузнецов, В.Стожаров,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др.).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на дом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посмотреть в музее или на выставке натюрморты разных авторов.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Картина-пейзаж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Смотрим знаменитые пейзажи: И.Левитана,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А.Саврасова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Н.Рериха, А.Куинджи,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К.Коро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Дети на этом уроке вспомнят, какое настроение можно выразить холодными и теплыми цветами, глухими и звонкими и, что может получиться при их смешении.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бумага, гуашь, кисти.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с примерами живописного пейзажа с ярко выраженным настроением (В.Ван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Н.Рерих, И.Левитан, А.Рылов, А.Куинджи,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В.Бялыницкий-Бируля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 на этом уроке может быть использована для создания определенного настроения.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Картина-портрет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Знакомство с жанром портрета. Портрет по памяти или по представлению (портрет подруги, друга).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кисти (или пастель).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живописных портретов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Ф.Рокотова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В.Серова,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И.Репина.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 музеях </w:t>
      </w:r>
      <w:proofErr w:type="spell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хранятсяскульптуры</w:t>
      </w:r>
      <w:proofErr w:type="spellEnd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известных мастеров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пластилин, стеки, подставка из картона.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из наборов "Третьяковская галерея", "Русский музей", "Эрмитаж" (произведения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А.Л.Бари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П.Трубецкого, Е.Лансере).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Исторические картины и картины бытового жанра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большой лист цветной бумаги, мелки.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Музеи сохраняют историю художественной культуры, творения великих художников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0C79ED" w:rsidRPr="007C1A56" w:rsidRDefault="000C79ED" w:rsidP="000C79ED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i/>
          <w:iCs/>
          <w:color w:val="CC6600"/>
          <w:sz w:val="24"/>
          <w:szCs w:val="24"/>
        </w:rPr>
      </w:pPr>
    </w:p>
    <w:p w:rsidR="000C79ED" w:rsidRPr="007C1A56" w:rsidRDefault="000C79ED" w:rsidP="000C79ED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iCs/>
          <w:color w:val="CC6600"/>
          <w:sz w:val="24"/>
          <w:szCs w:val="24"/>
          <w:u w:val="single"/>
        </w:rPr>
      </w:pPr>
      <w:r w:rsidRPr="007C1A56">
        <w:rPr>
          <w:rFonts w:ascii="Times New Roman" w:eastAsia="Arial Unicode MS" w:hAnsi="Times New Roman" w:cs="Times New Roman"/>
          <w:b/>
          <w:iCs/>
          <w:color w:val="CC6600"/>
          <w:sz w:val="24"/>
          <w:szCs w:val="24"/>
          <w:u w:val="single"/>
        </w:rPr>
        <w:t>4 класс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CC66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CC6600"/>
          <w:sz w:val="24"/>
          <w:szCs w:val="24"/>
        </w:rPr>
        <w:t>Каждый народ – художник (изображение, украшение, постройка</w:t>
      </w:r>
      <w:r w:rsidRPr="007C1A56">
        <w:rPr>
          <w:rFonts w:ascii="Times New Roman" w:eastAsia="Arial Unicode MS" w:hAnsi="Times New Roman" w:cs="Times New Roman"/>
          <w:b/>
          <w:bCs/>
          <w:color w:val="CC6600"/>
          <w:sz w:val="24"/>
          <w:szCs w:val="24"/>
        </w:rPr>
        <w:br/>
        <w:t>в творчестве народов всей земли)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Целью художественного воспитания и обучения ребенка в 4-м классе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Многообразие культур не случайно – оно всегда выражает глубинные отношения каждого народа с жизнью природы, в среде которой складывается его история. Эти отношения не неподвижны – они живут и развиваются во времени, связаны с влиянием одной культуры на другую. В этом лежат основы своеобразия национальных культур и их взаимосвязь. Разнообразие этих культур – богатство культуры человечества.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Цельность каждой культуры – также важнейший элемент содержания, который необходимо ощутить детям. Ребенок сегодня окружен многоликой беспорядочностью явлений культуры, приходящих к нему через средства массовой информации. Здоровое художественное чувство ищет порядок в этом хаосе образов, поэтому каждую культуру нужно доносить как "целостную художественную личность".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Художественные представления надо давать как зримые сказки о культурах. Дети по возрасту еще не готовы к историческому мышлению. Но им присуще стремление, чуткость к образному пониманию мира, соотносимому с сознанием, выраженным в народных искусствах. Здесь "должна"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господствовать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правда художественного образа.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Приобщаясь путем сотворчества и восприятия к истокам культуры своего народа или других народов Земли, дети начинают ощущать себя участниками развития человечества, открывают себе путь к дальнейшему расширению восприимчивости к богатствам человеческой культуры.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Многообразие представлений различных народов о красоте раскрывается в процессе сравнения родной природы, труда, архитектуры, красоты человека с культурой других народов.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Учебные задания года предусматривают дальнейшее развитие навыков работы с гуашью, пастелью, пластилином, бумагой. Задачи трудового воспитания органично связаны с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художественными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. В процессе овладения навыками работы с разнообразными материалами дети приходят к пониманию красоты творчества.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4-м классе возрастает значение коллективных работ в учебно-воспитательном процессе. Значительную роль в программе 4-го класса играют музыкальные и литературные произведения, позволяющие создать целостное представление о культуре народа.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1.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 xml:space="preserve">каждый народ – художник. 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истоки родного искусства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(8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Практическая работа на уроках должна совмещать индивидуальные и коллективные формы.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Пейзаж родной земли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Характерные черты, своеобразие родного пейзажа. Изображение пейзажа своей родной стороны. Выявление его особой красоты.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мелки.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природы, репродукции картин русских художников.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русские народные песни.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Образ традиционного русского дома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избы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конструкцией избы, значения ее частей.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моделирование из бумаги (или лепка) избы. Индивидуально-коллективная работа.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бумага, картон, пластилин, ножницы, стеки.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деревянных ансамблей этнографических музеев.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на дом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найти изображения русской деревни, ее построек.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Украшения деревянных построек и их значение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Единство в работе "Трех Мастеров". Магические представления как поэтические образы мира.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Изба – образ лица человека; окна – очи дома – украшались наличниками; фасад – "чело" – лобной доской,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причелинами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Украшение "деревянных" построек, созданных на прошлом уроке (</w:t>
      </w:r>
      <w:proofErr w:type="spellStart"/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индивидуально-коллективно</w:t>
      </w:r>
      <w:proofErr w:type="spellEnd"/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). Дополнительно – изображение избы (гуашь, кисти).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белая, тонированная или оберточная бумага, ножницы, клей или пластилин для объемных построек.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из серий "Этнографические музеи", "Русское народное искусство", "Деревянное зодчество Руси".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В.Белов "Лад".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Деревня – деревянный мир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Знакомство с русской деревянной архитектурой: избы, ворота, амбары, колодцы... Деревянное церковное зодчество. Изображение деревни. Коллективное панно или индивидуальная работа.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бумага, клей, ножницы.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красоты человека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 каждого народа складывается свой образ женской и мужской красоты. Традиционная одежда это выражает. Образ мужчины неотделим от его труда. В нем соединены представления о единстве могучей силы и доброты – добрый молодец. В образе женщины понимание ее красоты всегда выражает способность людей мечтать, стремление преодолеть повседневность. Красота – тоже оберег. Женские образы глубоко связаны с образом птицы – счастья (лебедушка).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женских и мужских народных образов индивидуально или для панно (наклеивает в панно группа главного художника). Обратить внимание, что фигуры в детских работах должны быть в движении, не напоминать выставку одежд. При дополнительных уроках – изготовление кукол по типу народных тряпичных или лепных фигур для уже созданной "деревни".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клей, ножницы.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материалов этнографических музеев, книги о народном искусстве, репродукции работ художников: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И.Аргунова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А.Венецианова, М.Врубеля и др.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фрагменты из былин, русских сказок, отрывки из поэм Некрасова.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народные песни.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на дом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найти изображение мужских и женских образов труда и праздника.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Народные праздники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праздников в жизни людей. Календарные праздники: осенний праздник урожая, ярмарка. Праздник – это образ идеальной, счастливой жизни.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Создание работ на тему народного праздника с обобщением материала темы.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склеенное полотнище обоев для панно или листы бумаги, гуашь, кисти.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Б.Кустодиев,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К.Юон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Ф.Малявин, произведения народного декоративного искусства.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И.Токмакова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"Ярмарка".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Р.Щедрин "Озорные частушки", Н.Римский-Корсаков "Снегурочка".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2.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Древние города нашей земли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(7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Каждый город особенный. У него свое неповторимое лицо, свой характер, каждый город имеет свою особую судьбу. Его здания в своем облике запечатлели исторический путь народа, события его жизни. Слово "город" произошло от "городить", "отгораживать" крепостной стеной –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крепостить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 На высоких холмах, отражаясь в реках и озерах, росли города с белизной стен, куполами храмов, перезвоном колоколов. Таких городов больше нигде нет. Раскрыть их красоту, мудрость их архитектурной организации.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Древнерусский город – крепость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Задание: изучение конструкций и пропорций крепостных башен. Постройка крепостных стен и башен из бумаги или пластилина. Возможен изобразительный вариант.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согласно выбранному варианту задания.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Древние соборы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Соборы воплощали красоту, могущество и силу государства. Они являлись архитектурным и смысловым центром города. Это были святыни города.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Знакомство с архитектурой древнерусского каменного храма. Конструкция, символика. Постройка из бумаги. Коллективная работа.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клей, пластилин, стеки.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В.Васнецов,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Н.Рерих, слайды "Прогулка по Кремлю", "Соборы Московского Кремля".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Древний город и его жители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Моделирование всего жилого наполнения города. Завершение "постройки" древнего города. Возможный вариант: изображение древнерусского города.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Древнерусские воины – защитники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древнерусских воинов княжеской дружины. Одежда и оружие.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бумага, кисти.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В.Васнецов, иллюстрации к детским книгам.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Древние города Русской земли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Москва, Новгород, Псков, Владимир, Суздаль и другие.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со своеобразием разных древних городов. Они похожи 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непохожи между собой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. Изображение разных характеров русских городов. Практическая работа или беседа.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для графической техники – мелки, для монотипии или живописи – гуашь, кисти.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Узорочье теремов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Образы теремной архитектуры. Расписные интерьеры. Изразцы. Изображение интерьера палаты – подготовка фона для следующего задания.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бумага (тонированная или цветная), гуашь, кисти.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"Древние палаты Московского Кремля", В.Васнецов "Палаты царя Берендея",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А.Рябушкин репродукции картин.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Праздничный пир в теремных палатах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Коллективное аппликативное панно или индивидуальные изображения пира.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склеенные обои для панно и листы бумаги, гуашь, кисти, клей, ножницы.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Кремля и палат, В.Васнецов иллюстрации к русским сказкам.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А.Пушкин "Руслан и Людмила".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Ф.Глинка, Н.Римский-Корсаков.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3.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Каждый народ – художник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(10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"Братья-Мастера" ведут детей от встречи с корнями родной культуры к осознанию многообразия художественных культур мира. Учитель может выбрать оптимальные культуры, чтобы успеть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интересно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прожить их с детьми. Мы предлагаем три в контексте их связей с культурой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современного мира. Это культура Древней Греции, средневековой (готической) Европы и Японии как пример культуры Востока, но учитель может взять для изучения Египет, Китай, Индию, культуры Средней Азии и т.д. Важно осознание детьми того, что мир художественной жизни на Земле чрезвычайно многолик – и это очень интересно, радостно. Через искусство мы приобщаемся к мировосприятию, к душе разных народов, сопереживаем им, становимся духовно богаче. Именно это нужно формировать на таких уроках.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Художественные культуры мира – это не история искусств этих народов. Это пространственно-предметный мир культуры, в котором выражается душа народа.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Есть удобный методически-игровой путь, чтобы не заниматься историей, а увидеть целостно образ культуры: путешествие сказочного героя по этим странам (Садко,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Синдбад-мореход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Одиссей, аргонавты и т.д.).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Каждая культура просматривается по четырем параметрам: природа и характер построек, люди в этой среде и праздники народов как выражение представлений о счастье и красоте жизни.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художественной культуры Древней Греции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Урок 1 – древнегреческое понимание красоты человека – мужской и женской – на примере скульптурных произведений Мирона,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Поликлета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Фидия (человек является "мерой всех вещей"). Размеры, пропорции, конструкции храмов гармонично соотносились с человеком. Восхищение гармоничным,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спортивноразвитым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человеком – особенность миропонимания людей Древней Греции. Изображение фигур олимпийских спортсменов (фигура в движении) и участников шествия (фигуры в одеждах).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Урок 2 – гармония человека с окружающей природой и архитектурой. Представление о дорической ("мужественной") и ионической ("женственной") ордерных системах как характере пропорций в построении греческого храма. Изображение образов греческих храмов (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полуобъемные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или плоские аппликации) для панно или объемное моделирование из бумаги.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Урок 3 – древнегреческие праздники (панно). Это могут быть олимпийские игры или праздник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ВеликихПанафиней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(торжественное шествие в честь красоты человека, его физического совершенства и силы, которым греки поклонялись).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ножницы, клей, бумага.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современного облика Греции, слайды произведений древнегреческих скульпторов.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мифы Древней Греции.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художественной культуры Японии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природы через детали, характерные для японских художников: ветка дерева с птичкой, цветок с бабочкой, трава с кузнечиками, стрекозами, ветка цветущей вишни на фоне тумана, дальних гор ...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японок в национальной одежде (кимоно) с передачей характерных черт лица, прически, волнообразного движения, фигуры.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Коллективное панно "Праздник цветения сакуры" или "Праздник хризантем". Отдельные фигуры выполняются индивидуально и вклеиваются затем в общее панно. Группа "главного художника" работает над фоном.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большие листы бумаги для коллективной работы, гуашь, пастель, карандаши,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гравюры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Утамаро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Хокусаи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– женские образы, пейзажи; слайды современных городов.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японская поэзия.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художественной культуры средневековой Западной Европы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Ремесленные цеха были основной силой этих городов. Каждый цех имел свои одежды, свои знаки отличия, и члены его гордились своим мастерством, своей общностью.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Работа над панно "Праздник цехов ремесленников на городской площади" с подготовительными этапами изучения архитектуры, одежды человека и его окружения (предметный мир).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большие листы бумаги, гуашь, пастель, кисти, ножницы, клей.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городов Западной Европы, средневековой скульптуры и одежды.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Многообразие художественных культур в мир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обобщение темы)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Выставка, беседа – закрепление в сознании детей темы четверти "Каждый народ – художник" как ведущей темы всех трех четвертей этого года. Итог – не запоминание названий, а радость делиться открытиями иных, уже прожитых детьми культурных миров. Наши три "Брата-Мастера" именно на этом уроке должны помогать учителю и детям заниматься не изучением, заучиванием памятников, а пониманием разности своей работы в разных культурах – помогать осознанию того, почему постройки, одежды, украшения такие разные.</w:t>
      </w:r>
    </w:p>
    <w:p w:rsidR="000C79ED" w:rsidRPr="007C1A56" w:rsidRDefault="000C79ED" w:rsidP="000C79ED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4.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Искусство объединяет народы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(9 ч)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Последняя четверть этого класса завершает программу начальной школы. Заканчивается первый этап обучения. Педагогу необходимо завершить основные линии осознания искусства ребенком.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Темы года вводили детей в богатство и разнообразие представлений народов о красоте явлений жизни. Здесь все: и понимание природы, и связь с ней построек, и одежда и праздники – все разное. Мы и должны были осознать: именно это прекрасно, что человечество столь богато разными художественными культурами и что они не случайно разные. В четвертой четверти задачи принципиально меняются – они как бы противоположны – от представлений о великом многообразии к представлениям о единстве для всех народов понимания красоты и безобразия коренных явлений жизни. Дети должны увидеть, что при любой разности люди остаются людьми, и есть нечто, воспринимаемое всеми народами Земли как одинаково прекрасное. Мы единое племя Земли, несмотря на всю непохожесть, мы братья. Общими для всех народов являются представления не о внешних проявлениях, а о самых глубинных, не подчиненных внешним условиям природы и истории.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 народы воспевают материнство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 каждого человека на свете особое отношение к матери. В искусстве всех народов есть тема воспевания материнства, матери, дающей жизнь. Существуют великие произведения искусства на эту тему, понятные и общие всем людям. Дети по представлению изображают мать и дитя, стремясь выразить их единство, их ласку, их отношение друг к другу.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(пастель), бумага, кисти.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"Владимирская Богоматерь", Рафаэль "Сикстинская мадонна", М.Савицкий "Партизанская мадонна",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Б.Неменский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"Тишина", и др.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колыбельная.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 народы воспевают мудрость старости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Есть красота внешняя и внутренняя. Красота душевной жизни. Красота, в которой выражен жизненный опыт. Красота связи поколений.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Задание на изображение любимого пожилого человека. Стремление выразить его внутренний мир.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(пастель), бумага, кисти.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портреты Рембрандта, автопортреты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В.Тропинина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Леонардо да Винчи, Эль Греко.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Сопереживание – великая тема искусства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 древнейших времен искусство стремилось вызвать сопереживание зрителя. Искусство воздействует на наши чувства. Изображение страдания в искусстве. Через искусство художник выражает свое сочувствие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страдающим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, учит сопереживать чужому горю, чужому страданию.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рисунок с драматическим сюжетом, придуманным автором (больное животное, погибшее дерево).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(черная или белая), бумага, кисти.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С.Ботичелли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"Покинутая", Пикассо "Нищие", Рембрандт "Возвращение блудного сына".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Н.Некрасов "Плач детей".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Герои, борцы и защитники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борьбе за свободу, справедливость все народы видят проявление духовной красоты. Все народы воспевают своих героев. У каждого народа многие произведения искусства – живописи, скульптуры, музыки, литературы – посвящены этой теме. Героическая тема в искусстве разных народов. Эскиз памятника герою по выбору автора (ребенка).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дощечка.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памятники героям разных народов, памятники эпохи Возрождения, скульптурные произведения XIX и XX вв.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Юность и надежды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Тема детства, юности в искусстве. Изображение радости детства, мечты о счастье, о подвигах, путешествиях, открытиях.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Искусство народов мира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(обобщение темы)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Итоговая выставка работ. Открытый урок для родителей, учителей. Обсуждение.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 для оформления работ, клей, ножницы и т.д.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лучшие работы за год или за всю начальную школу, коллективные панно, собранный детьми по темам искусствоведческий материал.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Литературно-музыкальный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по усмотрению учителя как иллюстрация к сообщениям экскурсоводов.</w:t>
      </w: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VI</w:t>
      </w: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 Тематический план</w:t>
      </w: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1 класс (33 часа)</w:t>
      </w: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0C79ED" w:rsidRPr="007C1A56" w:rsidTr="000C79ED">
        <w:trPr>
          <w:trHeight w:val="2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C79ED" w:rsidRPr="007C1A56" w:rsidTr="000C79ED">
        <w:trPr>
          <w:trHeight w:val="19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Ты изображаешь. Знакомство с </w:t>
            </w: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Мастером Изображения</w:t>
            </w: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». </w:t>
            </w: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Чем и как работают художники</w:t>
            </w:r>
            <w:r w:rsidRPr="007C1A56">
              <w:rPr>
                <w:rFonts w:ascii="Times New Roman" w:eastAsia="Calibri" w:hAnsi="Times New Roman" w:cs="Times New Roman"/>
                <w:b/>
              </w:rPr>
              <w:t xml:space="preserve">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C79ED" w:rsidRPr="007C1A56" w:rsidTr="000C79ED">
        <w:trPr>
          <w:trHeight w:val="15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Ты украшаешь. Знакомство с </w:t>
            </w: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Мастером Украшения</w:t>
            </w: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». </w:t>
            </w: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Реальность и фантазия.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0C79ED" w:rsidRPr="007C1A56" w:rsidTr="000C79ED">
        <w:trPr>
          <w:trHeight w:val="27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lang/>
              </w:rPr>
              <w:t xml:space="preserve">Ты строишь. Знакомство с </w:t>
            </w:r>
            <w:r w:rsidRPr="007C1A56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7C1A56">
              <w:rPr>
                <w:rFonts w:ascii="Times New Roman" w:eastAsia="Calibri" w:hAnsi="Times New Roman" w:cs="Times New Roman"/>
                <w:b/>
                <w:bCs/>
                <w:lang/>
              </w:rPr>
              <w:t>Мастером Постройки</w:t>
            </w:r>
            <w:r w:rsidRPr="007C1A56">
              <w:rPr>
                <w:rFonts w:ascii="Times New Roman" w:eastAsia="Calibri" w:hAnsi="Times New Roman" w:cs="Times New Roman"/>
                <w:b/>
                <w:bCs/>
              </w:rPr>
              <w:t xml:space="preserve">». </w:t>
            </w:r>
            <w:r w:rsidRPr="007C1A56">
              <w:rPr>
                <w:rFonts w:ascii="Times New Roman" w:eastAsia="Calibri" w:hAnsi="Times New Roman" w:cs="Times New Roman"/>
                <w:b/>
              </w:rPr>
              <w:t>О чем говорит искусство.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C79ED" w:rsidRPr="007C1A56" w:rsidTr="000C79ED">
        <w:trPr>
          <w:trHeight w:val="277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outlineLvl w:val="2"/>
              <w:rPr>
                <w:rFonts w:ascii="Times New Roman" w:eastAsia="Arial Unicode MS" w:hAnsi="Times New Roman" w:cs="Times New Roman"/>
                <w:b/>
                <w:bCs/>
                <w:color w:val="BF6000"/>
                <w:sz w:val="24"/>
                <w:szCs w:val="24"/>
              </w:rPr>
            </w:pPr>
            <w:r w:rsidRPr="007C1A5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"Мастера Изображения, украшения, постройки" всегда работают вместе. </w:t>
            </w:r>
            <w:r w:rsidRPr="007C1A5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«</w:t>
            </w:r>
            <w:r w:rsidRPr="007C1A5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Как говорит искусство»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79ED" w:rsidRPr="007C1A56" w:rsidTr="000C79ED">
        <w:trPr>
          <w:trHeight w:val="254"/>
          <w:jc w:val="center"/>
        </w:trPr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 ч.</w:t>
            </w:r>
          </w:p>
        </w:tc>
      </w:tr>
    </w:tbl>
    <w:p w:rsidR="000C79ED" w:rsidRPr="007C1A56" w:rsidRDefault="000C79ED" w:rsidP="000C79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2 класс (34 часа)</w:t>
      </w: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0C79ED" w:rsidRPr="007C1A56" w:rsidTr="000C79ED">
        <w:trPr>
          <w:trHeight w:val="2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C79ED" w:rsidRPr="007C1A56" w:rsidTr="000C79ED">
        <w:trPr>
          <w:trHeight w:val="19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Чем и как работают художники?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9 ч.</w:t>
            </w:r>
          </w:p>
        </w:tc>
      </w:tr>
      <w:tr w:rsidR="000C79ED" w:rsidRPr="007C1A56" w:rsidTr="000C79ED">
        <w:trPr>
          <w:trHeight w:val="23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Реальность и фантазия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7 ч.</w:t>
            </w:r>
          </w:p>
        </w:tc>
      </w:tr>
      <w:tr w:rsidR="000C79ED" w:rsidRPr="007C1A56" w:rsidTr="000C79ED">
        <w:trPr>
          <w:trHeight w:val="27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О чем говорит искусство?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C79ED" w:rsidRPr="007C1A56" w:rsidTr="000C79ED">
        <w:trPr>
          <w:trHeight w:val="277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Как говорит искусство?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C79ED" w:rsidRPr="007C1A56" w:rsidTr="000C79ED">
        <w:trPr>
          <w:trHeight w:val="254"/>
          <w:jc w:val="center"/>
        </w:trPr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0C79ED" w:rsidRPr="007C1A56" w:rsidRDefault="000C79ED" w:rsidP="000C79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3 класс (</w:t>
      </w: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34 часа)</w:t>
      </w: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0C79ED" w:rsidRPr="007C1A56" w:rsidTr="000C79ED">
        <w:trPr>
          <w:trHeight w:val="2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C79ED" w:rsidRPr="007C1A56" w:rsidTr="000C79ED">
        <w:trPr>
          <w:trHeight w:val="19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Искусство вокруг нас. Искусство в твоём доме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C79ED" w:rsidRPr="007C1A56" w:rsidTr="000C79ED">
        <w:trPr>
          <w:trHeight w:val="27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Искусство на улицах твоего города.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C79ED" w:rsidRPr="007C1A56" w:rsidTr="000C79ED">
        <w:trPr>
          <w:trHeight w:val="27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Художник и зрелище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C79ED" w:rsidRPr="007C1A56" w:rsidTr="000C79ED">
        <w:trPr>
          <w:trHeight w:val="277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Художник и музей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C79ED" w:rsidRPr="007C1A56" w:rsidTr="000C79ED">
        <w:trPr>
          <w:trHeight w:val="245"/>
          <w:jc w:val="center"/>
        </w:trPr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0C79ED" w:rsidRPr="007C1A56" w:rsidRDefault="000C79ED" w:rsidP="000C79ED">
      <w:pPr>
        <w:shd w:val="clear" w:color="auto" w:fill="FFFFFF"/>
        <w:tabs>
          <w:tab w:val="left" w:pos="698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C79ED" w:rsidRPr="007C1A56" w:rsidRDefault="000C79ED" w:rsidP="000C79ED">
      <w:pPr>
        <w:shd w:val="clear" w:color="auto" w:fill="FFFFFF"/>
        <w:tabs>
          <w:tab w:val="left" w:pos="698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u w:val="single"/>
        </w:rPr>
        <w:t>4 класс (</w:t>
      </w: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34 часа)</w:t>
      </w:r>
    </w:p>
    <w:p w:rsidR="000C79ED" w:rsidRPr="007C1A56" w:rsidRDefault="000C79ED" w:rsidP="000C7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0C79ED" w:rsidRPr="007C1A56" w:rsidTr="00B358D9">
        <w:trPr>
          <w:trHeight w:val="2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C79ED" w:rsidRPr="007C1A56" w:rsidTr="00B358D9">
        <w:trPr>
          <w:trHeight w:val="19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каждый народ – художник. истоки родного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B358D9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C79ED"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C79ED" w:rsidRPr="007C1A56" w:rsidTr="00B358D9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B358D9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C79ED"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C79ED" w:rsidRPr="007C1A56" w:rsidTr="00B358D9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Каждый народ – художник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B358D9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C79ED"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C79ED" w:rsidRPr="007C1A56" w:rsidTr="00B358D9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79ED" w:rsidRPr="007C1A56" w:rsidRDefault="00B358D9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C79ED"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C79ED" w:rsidRPr="007C1A56" w:rsidTr="00B358D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9ED" w:rsidRPr="007C1A56" w:rsidRDefault="000C79ED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  <w:tr w:rsidR="00B358D9" w:rsidRPr="007C1A56" w:rsidTr="00B358D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D9" w:rsidRPr="008B1CFD" w:rsidRDefault="00B358D9" w:rsidP="00B3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Учебно-тематическое планирование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 5Класс(34часа)</w:t>
            </w:r>
          </w:p>
          <w:p w:rsidR="00B358D9" w:rsidRPr="007C1A56" w:rsidRDefault="00B358D9" w:rsidP="000C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D9" w:rsidRPr="007C1A56" w:rsidRDefault="00B358D9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58D9" w:rsidRPr="007C1A56" w:rsidTr="00B358D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D9" w:rsidRPr="008B1CFD" w:rsidRDefault="00B358D9" w:rsidP="00CA2B97">
            <w:pPr>
              <w:tabs>
                <w:tab w:val="left" w:pos="7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ab/>
              <w:t>№</w:t>
            </w:r>
            <w:proofErr w:type="spellStart"/>
            <w:proofErr w:type="gramStart"/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/</w:t>
            </w:r>
            <w:proofErr w:type="spellStart"/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D9" w:rsidRPr="008B1CFD" w:rsidRDefault="00B358D9" w:rsidP="00CA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Тема</w:t>
            </w:r>
          </w:p>
        </w:tc>
      </w:tr>
      <w:tr w:rsidR="00B358D9" w:rsidRPr="007C1A56" w:rsidTr="00B358D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B358D9" w:rsidRPr="008B1CFD" w:rsidTr="00B358D9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8D9" w:rsidRPr="008B1CFD" w:rsidRDefault="00B358D9" w:rsidP="00CA2B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8D9" w:rsidRPr="008B1CFD" w:rsidRDefault="00B358D9" w:rsidP="00CA2B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 xml:space="preserve">Древние корни народного искусства  </w:t>
                  </w:r>
                </w:p>
              </w:tc>
            </w:tr>
          </w:tbl>
          <w:p w:rsidR="00B358D9" w:rsidRPr="008B1CFD" w:rsidRDefault="00B358D9" w:rsidP="00B3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D9" w:rsidRPr="007C1A56" w:rsidRDefault="00B358D9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358D9" w:rsidRPr="007C1A56" w:rsidTr="00B358D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B358D9" w:rsidRPr="008B1CFD" w:rsidTr="00B358D9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8D9" w:rsidRPr="008B1CFD" w:rsidRDefault="00B358D9" w:rsidP="00CA2B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8D9" w:rsidRPr="008B1CFD" w:rsidRDefault="00B358D9" w:rsidP="00CA2B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Связь времён в народном искусстве</w:t>
                  </w:r>
                </w:p>
              </w:tc>
            </w:tr>
          </w:tbl>
          <w:p w:rsidR="00B358D9" w:rsidRPr="008B1CFD" w:rsidRDefault="00B358D9" w:rsidP="00B3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D9" w:rsidRPr="007C1A56" w:rsidRDefault="00B358D9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358D9" w:rsidRPr="007C1A56" w:rsidTr="00B358D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B358D9" w:rsidRPr="008B1CFD" w:rsidTr="00B358D9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8D9" w:rsidRPr="008B1CFD" w:rsidRDefault="00B358D9" w:rsidP="00CA2B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8D9" w:rsidRPr="008B1CFD" w:rsidRDefault="00B358D9" w:rsidP="00CA2B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Декор – человек, общество, время</w:t>
                  </w:r>
                </w:p>
              </w:tc>
            </w:tr>
          </w:tbl>
          <w:p w:rsidR="00B358D9" w:rsidRPr="008B1CFD" w:rsidRDefault="00B358D9" w:rsidP="00B3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D9" w:rsidRPr="007C1A56" w:rsidRDefault="00B358D9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358D9" w:rsidRPr="007C1A56" w:rsidTr="00B358D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B358D9" w:rsidRPr="008B1CFD" w:rsidTr="00B358D9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8D9" w:rsidRPr="008B1CFD" w:rsidRDefault="00B358D9" w:rsidP="00CA2B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58D9" w:rsidRPr="008B1CFD" w:rsidRDefault="00B358D9" w:rsidP="00CA2B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 xml:space="preserve">Декоративное искусство в </w:t>
                  </w:r>
                  <w:proofErr w:type="gramStart"/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современном</w:t>
                  </w:r>
                  <w:proofErr w:type="gramEnd"/>
                </w:p>
              </w:tc>
            </w:tr>
          </w:tbl>
          <w:p w:rsidR="00B358D9" w:rsidRPr="008B1CFD" w:rsidRDefault="00B358D9" w:rsidP="00B3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8D9" w:rsidRPr="007C1A56" w:rsidRDefault="00B358D9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0C79ED" w:rsidRPr="007C1A56" w:rsidRDefault="000C79ED" w:rsidP="000C79ED">
      <w:pPr>
        <w:widowControl w:val="0"/>
        <w:numPr>
          <w:ilvl w:val="0"/>
          <w:numId w:val="13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ценностно-смысловая ориентация учащегося;</w:t>
      </w:r>
    </w:p>
    <w:p w:rsidR="000C79ED" w:rsidRPr="007C1A56" w:rsidRDefault="000C79ED" w:rsidP="000C79ED">
      <w:pPr>
        <w:widowControl w:val="0"/>
        <w:numPr>
          <w:ilvl w:val="0"/>
          <w:numId w:val="13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действие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смыслообразования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C79ED" w:rsidRPr="007C1A56" w:rsidRDefault="000C79ED" w:rsidP="000C79ED">
      <w:pPr>
        <w:widowControl w:val="0"/>
        <w:numPr>
          <w:ilvl w:val="0"/>
          <w:numId w:val="13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нравственно-этическое оценивание</w:t>
      </w:r>
    </w:p>
    <w:p w:rsidR="000C79ED" w:rsidRPr="007C1A56" w:rsidRDefault="000C79ED" w:rsidP="000C79ED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Коммуникативные УУД:</w:t>
      </w:r>
    </w:p>
    <w:p w:rsidR="000C79ED" w:rsidRPr="007C1A56" w:rsidRDefault="000C79ED" w:rsidP="000C79ED">
      <w:pPr>
        <w:widowControl w:val="0"/>
        <w:numPr>
          <w:ilvl w:val="0"/>
          <w:numId w:val="14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выражать свои мысли;</w:t>
      </w:r>
    </w:p>
    <w:p w:rsidR="000C79ED" w:rsidRPr="007C1A56" w:rsidRDefault="000C79ED" w:rsidP="000C79ED">
      <w:pPr>
        <w:widowControl w:val="0"/>
        <w:numPr>
          <w:ilvl w:val="0"/>
          <w:numId w:val="14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разрешение конфликтов, постановка вопросов;</w:t>
      </w:r>
    </w:p>
    <w:p w:rsidR="000C79ED" w:rsidRPr="007C1A56" w:rsidRDefault="000C79ED" w:rsidP="000C79ED">
      <w:pPr>
        <w:widowControl w:val="0"/>
        <w:numPr>
          <w:ilvl w:val="0"/>
          <w:numId w:val="14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управление поведением партнера: контроль, коррекция.</w:t>
      </w:r>
    </w:p>
    <w:p w:rsidR="000C79ED" w:rsidRPr="007C1A56" w:rsidRDefault="000C79ED" w:rsidP="000C79ED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Регулятивные УУД:</w:t>
      </w:r>
    </w:p>
    <w:p w:rsidR="000C79ED" w:rsidRPr="007C1A56" w:rsidRDefault="000C79ED" w:rsidP="000C79ED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целеполагание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C79ED" w:rsidRPr="007C1A56" w:rsidRDefault="000C79ED" w:rsidP="000C79ED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волевая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саморегуляция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C79ED" w:rsidRPr="007C1A56" w:rsidRDefault="000C79ED" w:rsidP="000C79ED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коррекция;</w:t>
      </w:r>
    </w:p>
    <w:p w:rsidR="000C79ED" w:rsidRPr="007C1A56" w:rsidRDefault="000C79ED" w:rsidP="000C79ED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оценка качества и уровня усвоения.</w:t>
      </w:r>
    </w:p>
    <w:p w:rsidR="000C79ED" w:rsidRPr="007C1A56" w:rsidRDefault="000C79ED" w:rsidP="000C79ED">
      <w:pPr>
        <w:tabs>
          <w:tab w:val="left" w:pos="106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>Познавательные универсальные действия</w:t>
      </w:r>
    </w:p>
    <w:p w:rsidR="000C79ED" w:rsidRPr="007C1A56" w:rsidRDefault="000C79ED" w:rsidP="000C79ED">
      <w:pPr>
        <w:tabs>
          <w:tab w:val="left" w:pos="1069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proofErr w:type="spellStart"/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Общеучебные</w:t>
      </w:r>
      <w:proofErr w:type="spellEnd"/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0C79ED" w:rsidRPr="007C1A56" w:rsidRDefault="000C79ED" w:rsidP="000C79ED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структурировать знания;</w:t>
      </w:r>
    </w:p>
    <w:p w:rsidR="000C79ED" w:rsidRPr="007C1A56" w:rsidRDefault="000C79ED" w:rsidP="000C79ED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смысловое чтение;</w:t>
      </w:r>
    </w:p>
    <w:p w:rsidR="000C79ED" w:rsidRPr="007C1A56" w:rsidRDefault="000C79ED" w:rsidP="000C79ED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знаково-символическое моделирование;</w:t>
      </w:r>
    </w:p>
    <w:p w:rsidR="000C79ED" w:rsidRPr="007C1A56" w:rsidRDefault="000C79ED" w:rsidP="000C79ED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выделение и формирование учебной цели.</w:t>
      </w:r>
    </w:p>
    <w:p w:rsidR="000C79ED" w:rsidRPr="007C1A56" w:rsidRDefault="000C79ED" w:rsidP="000C79ED">
      <w:pPr>
        <w:tabs>
          <w:tab w:val="left" w:pos="1069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Логические:</w:t>
      </w:r>
    </w:p>
    <w:p w:rsidR="000C79ED" w:rsidRPr="007C1A56" w:rsidRDefault="000C79ED" w:rsidP="000C79ED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анализ объектов;</w:t>
      </w:r>
    </w:p>
    <w:p w:rsidR="000C79ED" w:rsidRPr="007C1A56" w:rsidRDefault="000C79ED" w:rsidP="000C79ED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>синтез, как составление целого из частей;</w:t>
      </w:r>
    </w:p>
    <w:p w:rsidR="000C79ED" w:rsidRPr="007C1A56" w:rsidRDefault="000C79ED" w:rsidP="000C79ED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классификация объектов;</w:t>
      </w:r>
    </w:p>
    <w:p w:rsidR="000C79ED" w:rsidRPr="007C1A56" w:rsidRDefault="000C79ED" w:rsidP="000C79ED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доказательство;</w:t>
      </w:r>
    </w:p>
    <w:p w:rsidR="000C79ED" w:rsidRPr="007C1A56" w:rsidRDefault="000C79ED" w:rsidP="000C79ED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выдвижение гипотез и их обоснование;</w:t>
      </w:r>
    </w:p>
    <w:p w:rsidR="000C79ED" w:rsidRPr="007C1A56" w:rsidRDefault="000C79ED" w:rsidP="000C79ED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построение логической цепи рассуждения. </w:t>
      </w:r>
    </w:p>
    <w:p w:rsidR="000C79ED" w:rsidRPr="007C1A56" w:rsidRDefault="000C79ED" w:rsidP="000C79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79ED" w:rsidRPr="007C1A56" w:rsidRDefault="000C79ED" w:rsidP="000C79E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. Формы организации учебного процесса.</w:t>
      </w:r>
    </w:p>
    <w:p w:rsidR="000C79ED" w:rsidRPr="007C1A56" w:rsidRDefault="000C79ED" w:rsidP="000C79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Программа предусматривает проведение традиционных уроков, обобщающих уроков. </w:t>
      </w:r>
    </w:p>
    <w:p w:rsidR="000C79ED" w:rsidRPr="007C1A56" w:rsidRDefault="000C79ED" w:rsidP="000C79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Виды занятий: урок, практическое занятие, экскурсия.</w:t>
      </w:r>
    </w:p>
    <w:p w:rsidR="000C79ED" w:rsidRPr="007C1A56" w:rsidRDefault="000C79ED" w:rsidP="000C79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Используются  фронтальная, групповая, индивидуальная работа, работа в парах.</w:t>
      </w:r>
    </w:p>
    <w:p w:rsidR="000C79ED" w:rsidRPr="007C1A56" w:rsidRDefault="000C79ED" w:rsidP="000C79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Особое место в овладении данным курсом отводится работе по формированию самоконтроля и самопроверки.</w:t>
      </w:r>
    </w:p>
    <w:p w:rsidR="000C79ED" w:rsidRPr="007C1A56" w:rsidRDefault="000C79ED" w:rsidP="000C79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 ходе прохождения программы обучающиеся посещают урочные занятия, занимаются внеурочно (домашняя работа).</w:t>
      </w:r>
    </w:p>
    <w:p w:rsidR="000C79ED" w:rsidRPr="007C1A56" w:rsidRDefault="000C79ED" w:rsidP="000C79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C79ED" w:rsidRPr="007C1A56" w:rsidRDefault="000C79ED" w:rsidP="000C79E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IX</w:t>
      </w: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Критерии и нормы оценки знаний и умений</w:t>
      </w:r>
    </w:p>
    <w:p w:rsidR="000C79ED" w:rsidRPr="007C1A56" w:rsidRDefault="000C79ED" w:rsidP="000C79E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обучающихся 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Критерии оценки устных индивидуальных и фронтальных ответов</w:t>
      </w:r>
    </w:p>
    <w:p w:rsidR="000C79ED" w:rsidRPr="007C1A56" w:rsidRDefault="000C79ED" w:rsidP="000C79E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Активность участия.</w:t>
      </w:r>
    </w:p>
    <w:p w:rsidR="000C79ED" w:rsidRPr="007C1A56" w:rsidRDefault="000C79ED" w:rsidP="000C79E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собеседника прочувствовать суть вопроса.</w:t>
      </w:r>
    </w:p>
    <w:p w:rsidR="000C79ED" w:rsidRPr="007C1A56" w:rsidRDefault="000C79ED" w:rsidP="000C79E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0C79ED" w:rsidRPr="007C1A56" w:rsidRDefault="000C79ED" w:rsidP="000C79E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Самостоятельность.</w:t>
      </w:r>
    </w:p>
    <w:p w:rsidR="000C79ED" w:rsidRPr="007C1A56" w:rsidRDefault="000C79ED" w:rsidP="000C79E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Оригинальность суждений.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Критерии и система оценки творческой работы</w:t>
      </w:r>
    </w:p>
    <w:p w:rsidR="000C79ED" w:rsidRPr="007C1A56" w:rsidRDefault="000C79ED" w:rsidP="000C79E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0C79ED" w:rsidRPr="007C1A56" w:rsidRDefault="000C79ED" w:rsidP="000C79E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0C79ED" w:rsidRPr="007C1A56" w:rsidRDefault="000C79ED" w:rsidP="000C79E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0C79ED" w:rsidRPr="007C1A56" w:rsidRDefault="000C79ED" w:rsidP="000C79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79ED" w:rsidRPr="007C1A56" w:rsidRDefault="000C79ED" w:rsidP="000C79E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 уровня </w:t>
      </w:r>
      <w:proofErr w:type="spell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обученности</w:t>
      </w:r>
      <w:proofErr w:type="spellEnd"/>
    </w:p>
    <w:p w:rsidR="000C79ED" w:rsidRPr="007C1A56" w:rsidRDefault="000C79ED" w:rsidP="000C79E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Викторины</w:t>
      </w:r>
    </w:p>
    <w:p w:rsidR="000C79ED" w:rsidRPr="007C1A56" w:rsidRDefault="000C79ED" w:rsidP="000C79E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Кроссворды</w:t>
      </w:r>
    </w:p>
    <w:p w:rsidR="000C79ED" w:rsidRPr="007C1A56" w:rsidRDefault="000C79ED" w:rsidP="000C79E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>Отчетные выставки творческих  (индивидуальных и коллективных) работ</w:t>
      </w:r>
    </w:p>
    <w:p w:rsidR="000C79ED" w:rsidRPr="007C1A56" w:rsidRDefault="000C79ED" w:rsidP="000C79E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:rsidR="000C79ED" w:rsidRPr="007C1A56" w:rsidRDefault="000C79ED" w:rsidP="000C79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79ED" w:rsidRDefault="000C79ED" w:rsidP="008630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7839" w:rsidRPr="0079597B" w:rsidRDefault="008630E9" w:rsidP="008630E9">
      <w:pPr>
        <w:jc w:val="center"/>
        <w:rPr>
          <w:rFonts w:ascii="Times New Roman" w:hAnsi="Times New Roman" w:cs="Times New Roman"/>
          <w:sz w:val="28"/>
          <w:szCs w:val="28"/>
        </w:rPr>
      </w:pPr>
      <w:r w:rsidRPr="0079597B">
        <w:rPr>
          <w:rFonts w:ascii="Times New Roman" w:hAnsi="Times New Roman" w:cs="Times New Roman"/>
          <w:sz w:val="28"/>
          <w:szCs w:val="28"/>
        </w:rPr>
        <w:t>Тематическое планирование по изобразительному искусству 1 «Б »класс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0"/>
        <w:gridCol w:w="726"/>
        <w:gridCol w:w="3014"/>
        <w:gridCol w:w="5871"/>
        <w:gridCol w:w="4609"/>
      </w:tblGrid>
      <w:tr w:rsidR="00647C78" w:rsidRPr="0079597B" w:rsidTr="00647C78">
        <w:trPr>
          <w:trHeight w:val="285"/>
          <w:tblCellSpacing w:w="0" w:type="dxa"/>
        </w:trPr>
        <w:tc>
          <w:tcPr>
            <w:tcW w:w="3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2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5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Наглядные пособия</w:t>
            </w:r>
          </w:p>
        </w:tc>
        <w:tc>
          <w:tcPr>
            <w:tcW w:w="4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Домашнее задание</w:t>
            </w:r>
          </w:p>
        </w:tc>
      </w:tr>
      <w:tr w:rsidR="00647C78" w:rsidRPr="0079597B" w:rsidTr="00647C78">
        <w:trPr>
          <w:trHeight w:val="750"/>
          <w:tblCellSpacing w:w="0" w:type="dxa"/>
        </w:trPr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четверть: «Ты изображаешь. Знакомство с Мастером Изображения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.»</w:t>
            </w:r>
            <w:proofErr w:type="gramEnd"/>
          </w:p>
        </w:tc>
      </w:tr>
      <w:tr w:rsidR="00647C78" w:rsidRPr="0079597B" w:rsidTr="00647C78">
        <w:trPr>
          <w:trHeight w:val="79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4.9</w:t>
            </w:r>
          </w:p>
        </w:tc>
        <w:tc>
          <w:tcPr>
            <w:tcW w:w="0" w:type="auto"/>
            <w:tcBorders>
              <w:top w:val="single" w:sz="36" w:space="0" w:color="000000"/>
              <w:left w:val="single" w:sz="36" w:space="0" w:color="000000"/>
              <w:bottom w:val="single" w:sz="36" w:space="0" w:color="000000"/>
            </w:tcBorders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"Изображения всюду вокруг нас"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Детские работы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Самому закрывать и открывать краски, организовать рабочее место, попробовать цвета, убирать за собой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02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"Мастер Изображения учит видеть"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Осенние листья, пейзажи И. Левитана, пособие, выполненное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учителем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узыкальный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ряд: П.И. Чайковский «Времена года»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Понаблюдать за красками и оттенками осени, собрать листья, разные по форме, сравнить их между собой, 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объяснить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чем они отличаются.</w:t>
            </w:r>
          </w:p>
        </w:tc>
      </w:tr>
      <w:tr w:rsidR="00647C78" w:rsidRPr="0079597B" w:rsidTr="00647C78">
        <w:trPr>
          <w:trHeight w:val="34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70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"Изображать можно пятном"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Фотографии животных, изображение зверей в творчестве художников графиков, иллюстраторов детской книги, работающих "от пятна", Т. Мавриной, Е.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Чарушина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Присмотреться к пятнам и попытаться увидеть в них изображение</w:t>
            </w:r>
          </w:p>
        </w:tc>
      </w:tr>
      <w:tr w:rsidR="00647C78" w:rsidRPr="0079597B" w:rsidTr="00647C78">
        <w:trPr>
          <w:trHeight w:val="300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81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"Изображать можно в объеме"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Произведения скульптуры, деревянные образы С.Коненкова,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С.Эрьзи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Посмотреть и подумать какие объемные предметы на что-нибудь или на кого-нибудь похожи</w:t>
            </w:r>
          </w:p>
        </w:tc>
      </w:tr>
      <w:tr w:rsidR="00647C78" w:rsidRPr="0079597B" w:rsidTr="00647C78">
        <w:trPr>
          <w:trHeight w:val="330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"Изображать можно линией"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Линейные рисунки художников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в детских книгах линейные рисунки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"Разноцветные краски"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Стихи для детей о радуге и иллюстрации к этим стихам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Подумать, все ли, что есть на свете можно изобразить и что изобразить нельзя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16.10</w:t>
            </w: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"Изображать можно и то, что невидимо (настроение)"</w:t>
            </w: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Рисунки детей, изображающие радость и грусть</w:t>
            </w: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Подумать, 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вспомнить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где и когда дети видели произведения художников</w:t>
            </w: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23.10</w:t>
            </w: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"Художники и зрители"</w:t>
            </w: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 Врубель "Царевна-Лебедь", Н.Рерих "Заморские гости", В.Васнецов "Богатыри"</w:t>
            </w: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Подготовиться к обобщающему уроку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Обобщающий урок четверти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творческих работ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675"/>
          <w:tblCellSpacing w:w="0" w:type="dxa"/>
        </w:trPr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четверть: «Ты украшаешь. Знакомство с Мастером Украшения»</w:t>
            </w: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13.11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"Мир полон украшений"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 с изображением различных украшений, иллюстрации и фото цветов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Рассмотреть украшения у себя дома и на улице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23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20.11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"Красоту надо уметь замечать"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Иллюстрации природы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Учиться видеть красоту родной природы</w:t>
            </w:r>
          </w:p>
        </w:tc>
      </w:tr>
      <w:tr w:rsidR="00647C78" w:rsidRPr="0079597B" w:rsidTr="00647C78">
        <w:trPr>
          <w:trHeight w:val="127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27.11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"Узоры на крыльях"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Набор открыток «Бабочки», коллекции бабочек, иллюстрации бабочек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 рассмотреть изображения насекомых</w:t>
            </w:r>
          </w:p>
        </w:tc>
      </w:tr>
      <w:tr w:rsidR="00647C78" w:rsidRPr="0079597B" w:rsidTr="00647C78">
        <w:trPr>
          <w:trHeight w:val="31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05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"Красивые рыбы. Украшения рыб"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Иллюстрации с изображением рыб, открытки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Подумать, как и зачем украшает себя человек</w:t>
            </w:r>
          </w:p>
        </w:tc>
      </w:tr>
      <w:tr w:rsidR="00647C78" w:rsidRPr="0079597B" w:rsidTr="00647C78">
        <w:trPr>
          <w:trHeight w:val="360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"Украшения птиц"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Иллюстрации с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птиц, фото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Подумать, какие еще украшения встречаются в природе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"Узоры, которые создали люди"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Образцы орнаментов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 рассмотреть орнаменты на предметах у себя дома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"Мастер Украшения помогает сделать праздник"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Образцы поделок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00"/>
          <w:tblCellSpacing w:w="0" w:type="dxa"/>
        </w:trPr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четверть: «Ты строишь. Знакомство с Мастером Постройки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.»</w:t>
            </w:r>
            <w:proofErr w:type="gramEnd"/>
          </w:p>
        </w:tc>
      </w:tr>
      <w:tr w:rsidR="00647C78" w:rsidRPr="0079597B" w:rsidTr="00647C78">
        <w:trPr>
          <w:trHeight w:val="87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"Постройки в нашей жизни"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 архит. построек, изображение современного дизайна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79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"Рисуем домики для сказочных животных"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Детские книги с изображением жилищ сказочных героев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интересные постройки дома, рассмотреть иллюстрации с изображением сказочных домиков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"Домики, которые построила природа"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 природных домиков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Подумать, какие еще домики можно увидеть в природе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72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"Дом снаружи и внутри"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Иллюстрации с видом домов снаружи и внутри из детских книг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 и нарисовать, как устроен внутри твой дом, квартира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6,7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"Строим город"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Изображения городов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Рассмотреть в детских книгах изображения разных городов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"Всё имеет своё настроение"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Иллюстрации с изображением животных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Подумать, какие еще предметы у детей дома созданы с помощью Мастера Постройки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79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"Постройка предметов (упаковок)"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Образцы упаковок, пакеты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Рассмотреть бытовые предметы с ярким дизайном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79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"Город, в котором мы живём"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 города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Погулять во время каникул по городу, размышляя о его красоте и особенностях построек</w:t>
            </w: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00"/>
          <w:tblCellSpacing w:w="0" w:type="dxa"/>
        </w:trPr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четверть: «Изображение, украшение, постройка всегда помогают друг другу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.»</w:t>
            </w:r>
            <w:proofErr w:type="gramEnd"/>
          </w:p>
        </w:tc>
      </w:tr>
      <w:tr w:rsidR="00647C78" w:rsidRPr="0079597B" w:rsidTr="00647C78">
        <w:trPr>
          <w:trHeight w:val="136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"Совместная работа 3-х братьев – мастеров"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Выставка детских работ, произведения разных видов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искусства\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70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94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"Праздник весны. Конструирование птиц из бумаги"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 птиц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Понаблюдать за природой весной</w:t>
            </w:r>
          </w:p>
        </w:tc>
      </w:tr>
      <w:tr w:rsidR="00647C78" w:rsidRPr="0079597B" w:rsidTr="00647C78">
        <w:trPr>
          <w:trHeight w:val="270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03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"Разноцветные жуки"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Илюстрации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изображением насекомых,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таблички с названием насекомых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Рассмотреть изображения насекомых</w:t>
            </w:r>
          </w:p>
        </w:tc>
      </w:tr>
      <w:tr w:rsidR="00647C78" w:rsidRPr="0079597B" w:rsidTr="00647C78">
        <w:trPr>
          <w:trHeight w:val="360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6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"Сказочная страна"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Илюстрации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сказкам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Рассмотреть в детских книжках сказочные города</w:t>
            </w:r>
          </w:p>
        </w:tc>
      </w:tr>
      <w:tr w:rsidR="00647C78" w:rsidRPr="0079597B" w:rsidTr="00647C78">
        <w:trPr>
          <w:trHeight w:val="360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"Времена года"</w:t>
            </w: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Фотографии весенней и летней природы</w:t>
            </w: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в детских книгах изображение лета</w:t>
            </w:r>
          </w:p>
        </w:tc>
      </w:tr>
      <w:tr w:rsidR="00647C78" w:rsidRPr="0079597B" w:rsidTr="00647C78">
        <w:trPr>
          <w:trHeight w:val="36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"Здравствуй, лето! Образ лета в творчестве художников"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Произведения художников и поэтов о лете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Подготовиться к обобщающему уроку</w:t>
            </w:r>
          </w:p>
        </w:tc>
      </w:tr>
      <w:tr w:rsidR="00647C78" w:rsidRPr="0079597B" w:rsidTr="00647C78">
        <w:trPr>
          <w:trHeight w:val="79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Обобщающий урок года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работ учащихся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Побывать в художественном музее, наблюдать за природой, принести рисунки за лето в класс</w:t>
            </w:r>
          </w:p>
        </w:tc>
      </w:tr>
    </w:tbl>
    <w:p w:rsidR="008630E9" w:rsidRPr="0079597B" w:rsidRDefault="008630E9" w:rsidP="008630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7C78" w:rsidRPr="0079597B" w:rsidRDefault="00647C78" w:rsidP="008630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7C78" w:rsidRPr="0079597B" w:rsidRDefault="00647C78" w:rsidP="00647C78">
      <w:pPr>
        <w:jc w:val="center"/>
        <w:rPr>
          <w:rFonts w:ascii="Times New Roman" w:hAnsi="Times New Roman" w:cs="Times New Roman"/>
          <w:sz w:val="28"/>
          <w:szCs w:val="28"/>
        </w:rPr>
      </w:pPr>
      <w:r w:rsidRPr="0079597B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 по изобразительному искусству 2 «А, Б »класс</w:t>
      </w:r>
    </w:p>
    <w:p w:rsidR="00647C78" w:rsidRPr="0079597B" w:rsidRDefault="00647C78" w:rsidP="00647C7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9"/>
        <w:gridCol w:w="4379"/>
        <w:gridCol w:w="5510"/>
        <w:gridCol w:w="3626"/>
        <w:gridCol w:w="188"/>
        <w:gridCol w:w="188"/>
      </w:tblGrid>
      <w:tr w:rsidR="00647C78" w:rsidRPr="0079597B" w:rsidTr="00647C78">
        <w:trPr>
          <w:trHeight w:val="285"/>
          <w:tblCellSpacing w:w="0" w:type="dxa"/>
        </w:trPr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25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4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Наглядные пособия</w:t>
            </w:r>
          </w:p>
        </w:tc>
        <w:tc>
          <w:tcPr>
            <w:tcW w:w="4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Домашнее задание</w:t>
            </w:r>
          </w:p>
        </w:tc>
        <w:tc>
          <w:tcPr>
            <w:tcW w:w="1020" w:type="dxa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9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66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«Гуашь, три основных цвета»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Пособие по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цветоведению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живые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цветы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аблицы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цветоведению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Понаблюдать красоту цветовых сочетаний, увидеть оттенки основных и составных цветов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21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«Гуашь. Добавление чёрной и белой краски»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Зрительный ряд: Айвазовский,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Куинджи Музыкальный ряд: изображение стихий природы. Пособие по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цветоведению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Таблицы по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цветоведению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репродукции, на которых художники изображают стихии природы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23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«Пастель или цветные мелки»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Музыкальный ряд: П.И. Чайковский «Времена года». Таблицы по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цветоведению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в книгах рисунки пастелью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7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«Аппликация»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Живые осенние листья, фотографии листьев на земле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репродукции на тему осени. Рассказать об одной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«Уголь или тушь - палочка»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Фотографии заснеженного леса. И. Шишкин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в книгах одноцветные линейные рисунки, принести в класс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«Зима». Таблицы по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цветоведению</w:t>
            </w:r>
            <w:proofErr w:type="spellEnd"/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«Пластилин, стеки»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Объёмные изображения животных родного края, фотографии скульптур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Ватагина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Наблюдения за домашними животными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1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«Бумага, ножницы, клей»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Наглядное пособие по конструированию из бумаги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Понаблюдать, какие строительные материалы используют при строительстве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90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«Неожиданные материалы». Обобщающий урок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Фотографии празднично украшенного города Музыкальный ряд: праздничная музыка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Придумать, какими ещё материалами могут работать художники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00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Обобщающий урок четверти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учащихся за 1 четверть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Подумать, зачем люди изображают, украшают, строят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60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1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13.11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«Изображение и реальность»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Фотографии природы, животных в разных состояниях, труда людей, жизни, быта и т.д.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Увидеть работу трёх Мастеров в окружающей жизни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89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20.11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«Изображение и фантазия»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Произведения Васнецова, Рериха, Врубеля, иллюстрации к сказкам. Таблицы по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цветоведению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Музыкальный ряд: Прокофьев «Картинки с выставки», Литературный ряд: Перро «Золушка»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Увидеть работу мастера украшения, рассказать об этом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75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60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27.11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Украшение и реальность»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Ветки разных деревьев, фотографии живой и неживой природы: паутина, капли росы, снежинки, пена, иней и т.д. 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Музыкальный ряд: Вальс снежинок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Посмотреть какие природные мотивы и как используются художниками в кружевах, тканях, украшениях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02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«Украшения и фантазия»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Кружева. 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Музыкальный ряд: 1000 лет музыке Литературный ряд: А. Пушкин, С. Есенин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Подумать, что мастер постройки может сделать для человека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30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260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«Постройка и реальность»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Зрительный ряд: фотографии природных построек: соты, горох, мак, лук, скорлупа, «домик» улитки и т.д.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Понаблюдать объёмные конструкции и постараться в них увидеть природные аналогии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84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18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«Постройка и фантазия»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Иллюстрации: сказочные города, детские работы Музыкальный ряд: Мусоргский «Картинки с выставки». 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Вспомнить всё, о чём говорили в течени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четверти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Обобщающий урок четверти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учащихся за 2 четверть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Подумать, зачем люди изображают, украшают, строят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0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05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«Выражение отношения при изображении природы»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Произведения Моне, Ван -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Гога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Айвазовского,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Чурлениса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Билибина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Шехерезада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Чурлениса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изображение природы в разных состояниях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40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blCellSpacing w:w="0" w:type="dxa"/>
        </w:trPr>
        <w:tc>
          <w:tcPr>
            <w:tcW w:w="0" w:type="auto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0" w:type="auto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«Выражение отношения при изображении животного»</w:t>
            </w: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Иллюстрации к сказкам, где персонажи - животные. Музыкальный ряд: К. Сен - Сан</w:t>
            </w:r>
          </w:p>
        </w:tc>
        <w:tc>
          <w:tcPr>
            <w:tcW w:w="0" w:type="auto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Наблюдение за домашними животными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blCellSpacing w:w="0" w:type="dxa"/>
        </w:trPr>
        <w:tc>
          <w:tcPr>
            <w:tcW w:w="0" w:type="auto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32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«Выражение отношения при изображении человека (женский образ)»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Зрительный ряд: Врубель «Царевна - лебедь» Музыкальный ряд: Музыкальные картинки «Пышки и Худышки» из «Золушки» Прокофьева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женские образы в книгах, подумать над их характером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1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130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«Выражение отношения при изображении человека (мужской образ)»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Зрительный ряд: Васнецов «3 богатыря»; «33 богатыря» из «Лукоморья» Музыкальный ряд: Музыкально - литературная композиция «Сказка о царе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Салтане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Поиски изображения добрых и злых людей. Обратить внимание на мужские образы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79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«Выражение отношения при изображении человека (в объёме)»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Изображение воинов - богатырей, детские работы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фотографии скульптур с ярко переданным характером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Человек и его украшения.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 Рерих «Заморские гости»; другие иллюстрации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изображения древних головных уборов, богатырских доспехов.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чём говорят украшения.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 Рерих «Заморские гости»; другие иллюстрации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Иметь представление: о декоре, декоративно-прикладном искусстве. 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«Образ здания и его назначение»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Иллюстрации к русским сказкам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в селе здания, имеющие образ, рассказать о них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88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изображении, украшении, постройке человек выражает свои чувства, мысли, настроение, свое отношение к миру (обобщение темы).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творческих работ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00"/>
          <w:tblCellSpacing w:w="0" w:type="dxa"/>
        </w:trPr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75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.4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Теплые и холодные цвета. Борьба теплого и холодного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Изображение горящего костра и холодной синей ночи.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Иметь представление о теплых и холодных цветовых гаммах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450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.4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Тихие и звонкие цвета.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Изображение весенней земли. 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 изобразить борьбу тихого и звонкого цветов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.4</w:t>
            </w:r>
          </w:p>
        </w:tc>
        <w:tc>
          <w:tcPr>
            <w:tcW w:w="0" w:type="auto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такое ритм линий?</w:t>
            </w: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Изображение осенних ручьев</w:t>
            </w:r>
          </w:p>
        </w:tc>
        <w:tc>
          <w:tcPr>
            <w:tcW w:w="0" w:type="auto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Иметь представление о ритме как выразительном средстве изображения. 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.4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 линий.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Изображение нежных и могучих веток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Поиски изображений веток деревьев с определенным характером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795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.5</w:t>
            </w:r>
          </w:p>
        </w:tc>
        <w:tc>
          <w:tcPr>
            <w:tcW w:w="0" w:type="auto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Ритм пятен.</w:t>
            </w: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Фрагменты произведений с ярко выраженной ритмической организацией</w:t>
            </w:r>
          </w:p>
        </w:tc>
        <w:tc>
          <w:tcPr>
            <w:tcW w:w="0" w:type="auto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Понаблюдать за ритмическим расположением летящих птиц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54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Пропорции выражают характер.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Пособия по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бумагопластике.Н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Докучаева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«Мастерим бумажный мир»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выразительные образы животных или птиц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.5</w:t>
            </w:r>
          </w:p>
        </w:tc>
        <w:tc>
          <w:tcPr>
            <w:tcW w:w="0" w:type="auto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Ритм линий и пятен, цвет, пропорции — средства выразительности.</w:t>
            </w:r>
          </w:p>
        </w:tc>
        <w:tc>
          <w:tcPr>
            <w:tcW w:w="0" w:type="auto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Примеры коллективной работы «Весна, шум птиц».</w:t>
            </w:r>
          </w:p>
        </w:tc>
        <w:tc>
          <w:tcPr>
            <w:tcW w:w="0" w:type="auto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Подготовиться к обобщающему уроку</w:t>
            </w: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A57839" w:rsidP="0064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647C78"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Обобщающий урок года.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работ учащихся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285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7C78" w:rsidRPr="0079597B" w:rsidTr="00647C78">
        <w:trPr>
          <w:trHeight w:val="315"/>
          <w:tblCellSpacing w:w="0" w:type="dxa"/>
        </w:trPr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647C78" w:rsidRPr="0079597B" w:rsidRDefault="00647C78" w:rsidP="00647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47C78" w:rsidRPr="0079597B" w:rsidRDefault="00647C78" w:rsidP="00647C7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0"/>
        <w:gridCol w:w="540"/>
        <w:gridCol w:w="951"/>
        <w:gridCol w:w="679"/>
        <w:gridCol w:w="1899"/>
        <w:gridCol w:w="2055"/>
        <w:gridCol w:w="355"/>
        <w:gridCol w:w="61"/>
        <w:gridCol w:w="381"/>
        <w:gridCol w:w="357"/>
        <w:gridCol w:w="337"/>
        <w:gridCol w:w="321"/>
        <w:gridCol w:w="50"/>
        <w:gridCol w:w="6281"/>
      </w:tblGrid>
      <w:tr w:rsidR="00A57839" w:rsidRPr="0079597B" w:rsidTr="0079597B">
        <w:trPr>
          <w:trHeight w:val="555"/>
          <w:tblCellSpacing w:w="0" w:type="dxa"/>
        </w:trPr>
        <w:tc>
          <w:tcPr>
            <w:tcW w:w="14600" w:type="dxa"/>
            <w:gridSpan w:val="14"/>
            <w:tcBorders>
              <w:bottom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Тематическое планирование по изобразительному искусству-3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Б класс</w:t>
            </w:r>
          </w:p>
        </w:tc>
      </w:tr>
      <w:tr w:rsidR="00A57839" w:rsidRPr="0079597B" w:rsidTr="0079597B">
        <w:trPr>
          <w:trHeight w:val="300"/>
          <w:tblCellSpacing w:w="0" w:type="dxa"/>
        </w:trPr>
        <w:tc>
          <w:tcPr>
            <w:tcW w:w="14600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четверть</w:t>
            </w:r>
          </w:p>
        </w:tc>
      </w:tr>
      <w:tr w:rsidR="00A57839" w:rsidRPr="0079597B" w:rsidTr="0079597B">
        <w:trPr>
          <w:trHeight w:val="57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Наглядные пособия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Домашнее задание</w:t>
            </w:r>
          </w:p>
        </w:tc>
      </w:tr>
      <w:tr w:rsidR="00A57839" w:rsidRPr="0079597B" w:rsidTr="0079597B">
        <w:trPr>
          <w:trHeight w:val="103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2.9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«Твои игрушки»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Фотографии Дымковских,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Каргопольских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Филимоновских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игрушек, детские игрушки. 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Рассмотреть игрушки, из чего они изготовлены, читать о народных промыслах</w:t>
            </w:r>
          </w:p>
        </w:tc>
      </w:tr>
      <w:tr w:rsidR="00A57839" w:rsidRPr="0079597B" w:rsidTr="0079597B">
        <w:trPr>
          <w:trHeight w:val="4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96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19.9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«Твои игрушки»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Фотографии Дымковских,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Каргопольских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Филимоновских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игрушек, детские игрушки. 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Рассмотреть игрушки в журналах</w:t>
            </w:r>
          </w:p>
        </w:tc>
      </w:tr>
      <w:tr w:rsidR="00A57839" w:rsidRPr="0079597B" w:rsidTr="0079597B">
        <w:trPr>
          <w:trHeight w:val="10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87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16.9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«Твоя посуда»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Фотографии Хохломы, Гжели, сервизов Ломоносовского завода. 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самый красивый предмет посуды, рассказать о нём</w:t>
            </w:r>
          </w:p>
        </w:tc>
      </w:tr>
      <w:tr w:rsidR="00A57839" w:rsidRPr="0079597B" w:rsidTr="0079597B">
        <w:trPr>
          <w:trHeight w:val="91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23.9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Мамин платок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Образцы росписи ткани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Творческое задание в рабочей тетради</w:t>
            </w:r>
          </w:p>
        </w:tc>
      </w:tr>
      <w:tr w:rsidR="00A57839" w:rsidRPr="0079597B" w:rsidTr="0079597B">
        <w:trPr>
          <w:trHeight w:val="102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30.9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Обои и шторы у тебя дома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Образцы обоев для разных комнат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Посмотреть, правильно ли подобраны обои, ковры, шторы в доме</w:t>
            </w:r>
          </w:p>
        </w:tc>
      </w:tr>
      <w:tr w:rsidR="00A57839" w:rsidRPr="0079597B" w:rsidTr="0079597B">
        <w:trPr>
          <w:trHeight w:val="79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7.10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Твои книжки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Иллюстрации художников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Творческое задание в рабочей тетради</w:t>
            </w:r>
          </w:p>
        </w:tc>
      </w:tr>
      <w:tr w:rsidR="00A57839" w:rsidRPr="0079597B" w:rsidTr="0079597B">
        <w:trPr>
          <w:trHeight w:val="102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14.10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«Поздравительная открытка»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Образцы открыток - сувенирные, поздравительные. Открытки, которые дети принесли из дома.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Рассмотреть открытки</w:t>
            </w:r>
          </w:p>
        </w:tc>
      </w:tr>
      <w:tr w:rsidR="00A57839" w:rsidRPr="0079597B" w:rsidTr="0079597B">
        <w:trPr>
          <w:trHeight w:val="88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21.10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 художника для твоего дома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Предметы быта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Подготовиться к обобщающему уроку, работы за четверть</w:t>
            </w:r>
          </w:p>
        </w:tc>
      </w:tr>
      <w:tr w:rsidR="00A57839" w:rsidRPr="0079597B" w:rsidTr="0079597B">
        <w:trPr>
          <w:trHeight w:val="85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28.10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Обобщающий урок четверти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учащихся за 1 четверть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315"/>
          <w:tblCellSpacing w:w="0" w:type="dxa"/>
        </w:trPr>
        <w:tc>
          <w:tcPr>
            <w:tcW w:w="14600" w:type="dxa"/>
            <w:gridSpan w:val="1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четверть</w:t>
            </w:r>
          </w:p>
        </w:tc>
      </w:tr>
      <w:tr w:rsidR="00A57839" w:rsidRPr="0079597B" w:rsidTr="0079597B">
        <w:trPr>
          <w:trHeight w:val="108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11.11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«Наследие предков» (памятники архитектуры)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Архитектурный памятник «Кижи», храм Василия Блаженного, Соборы московского Кремля. 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Рассмотреть храмы</w:t>
            </w:r>
          </w:p>
        </w:tc>
      </w:tr>
      <w:tr w:rsidR="00A57839" w:rsidRPr="0079597B" w:rsidTr="0079597B">
        <w:trPr>
          <w:trHeight w:val="31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blCellSpacing w:w="0" w:type="dxa"/>
        </w:trPr>
        <w:tc>
          <w:tcPr>
            <w:tcW w:w="340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18.11</w:t>
            </w:r>
          </w:p>
        </w:tc>
        <w:tc>
          <w:tcPr>
            <w:tcW w:w="3529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«Витрины на улицах города, села»</w:t>
            </w:r>
          </w:p>
        </w:tc>
        <w:tc>
          <w:tcPr>
            <w:tcW w:w="3867" w:type="dxa"/>
            <w:gridSpan w:val="7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Детские работы</w:t>
            </w:r>
          </w:p>
        </w:tc>
        <w:tc>
          <w:tcPr>
            <w:tcW w:w="6324" w:type="dxa"/>
            <w:gridSpan w:val="2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Посмотреть, что ещё делают мастера на улицах города</w:t>
            </w:r>
          </w:p>
        </w:tc>
      </w:tr>
      <w:tr w:rsidR="00A57839" w:rsidRPr="0079597B" w:rsidTr="0079597B">
        <w:trPr>
          <w:tblCellSpacing w:w="0" w:type="dxa"/>
        </w:trPr>
        <w:tc>
          <w:tcPr>
            <w:tcW w:w="34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93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25.11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«Парки, скверы, бульвары»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Репродукции: Борисова -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Мусатова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К. Сомова Музыкальный ряд: Ф. Шопен, В. Моцарт, Д. Шостакович, Р. Вагнер (трагическая, торжественная музыка)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Присмотреться к общему облику парков и скверов</w:t>
            </w:r>
          </w:p>
        </w:tc>
      </w:tr>
      <w:tr w:rsidR="00A57839" w:rsidRPr="0079597B" w:rsidTr="0079597B">
        <w:trPr>
          <w:trHeight w:val="48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67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2.12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«Ажурные ограды»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Примеры ажурных решёток. 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Присмотреться к ажурным конструкциям</w:t>
            </w:r>
          </w:p>
        </w:tc>
      </w:tr>
      <w:tr w:rsidR="00A57839" w:rsidRPr="0079597B" w:rsidTr="0079597B">
        <w:trPr>
          <w:trHeight w:val="37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67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9.12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«Фонари на улицах и парках»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Изображение различных транспортных средств</w:t>
            </w:r>
          </w:p>
        </w:tc>
      </w:tr>
      <w:tr w:rsidR="00A57839" w:rsidRPr="0079597B" w:rsidTr="0079597B">
        <w:trPr>
          <w:trHeight w:val="37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375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16.12</w:t>
            </w:r>
          </w:p>
        </w:tc>
        <w:tc>
          <w:tcPr>
            <w:tcW w:w="3529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Новогодний фонарик</w:t>
            </w:r>
          </w:p>
        </w:tc>
        <w:tc>
          <w:tcPr>
            <w:tcW w:w="3867" w:type="dxa"/>
            <w:gridSpan w:val="7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Пособие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</w:p>
        </w:tc>
        <w:tc>
          <w:tcPr>
            <w:tcW w:w="6324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Рассмотреть фонари</w:t>
            </w:r>
          </w:p>
        </w:tc>
      </w:tr>
      <w:tr w:rsidR="00A57839" w:rsidRPr="0079597B" w:rsidTr="0079597B">
        <w:trPr>
          <w:trHeight w:val="72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23.12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«Транспорт»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Образцы современного транспорта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Подготовиться к обобщаемому уроку по теме четверти</w:t>
            </w:r>
          </w:p>
        </w:tc>
      </w:tr>
      <w:tr w:rsidR="00A57839" w:rsidRPr="0079597B" w:rsidTr="0079597B">
        <w:trPr>
          <w:trHeight w:val="405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93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30.12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 художника на улицах твоего города. Обобщающий урок четверти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работ учащихся за 2 четверть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31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330"/>
          <w:tblCellSpacing w:w="0" w:type="dxa"/>
        </w:trPr>
        <w:tc>
          <w:tcPr>
            <w:tcW w:w="14600" w:type="dxa"/>
            <w:gridSpan w:val="14"/>
            <w:tcBorders>
              <w:left w:val="single" w:sz="36" w:space="0" w:color="000000"/>
              <w:right w:val="single" w:sz="36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четверть: «Художник и зрелище»</w:t>
            </w:r>
          </w:p>
        </w:tc>
      </w:tr>
      <w:tr w:rsidR="00A57839" w:rsidRPr="0079597B" w:rsidTr="0079597B">
        <w:trPr>
          <w:trHeight w:val="69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12.1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«Художник в театре»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учащихся прошлых лет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Поискать изображение интересных выразительных масок</w:t>
            </w:r>
          </w:p>
        </w:tc>
      </w:tr>
      <w:tr w:rsidR="00A57839" w:rsidRPr="0079597B" w:rsidTr="0079597B">
        <w:trPr>
          <w:trHeight w:val="40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blCellSpacing w:w="0" w:type="dxa"/>
        </w:trPr>
        <w:tc>
          <w:tcPr>
            <w:tcW w:w="3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19.1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«Образ театрального героя»</w:t>
            </w:r>
          </w:p>
        </w:tc>
        <w:tc>
          <w:tcPr>
            <w:tcW w:w="3867" w:type="dxa"/>
            <w:gridSpan w:val="7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Иллюстрации в книгах с изображением добрых и злых персонажей</w:t>
            </w:r>
          </w:p>
        </w:tc>
        <w:tc>
          <w:tcPr>
            <w:tcW w:w="632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Обратить внимание на выразительность масок в детских телепередачах</w:t>
            </w:r>
          </w:p>
        </w:tc>
      </w:tr>
      <w:tr w:rsidR="00A57839" w:rsidRPr="0079597B" w:rsidTr="0079597B">
        <w:trPr>
          <w:tblCellSpacing w:w="0" w:type="dxa"/>
        </w:trPr>
        <w:tc>
          <w:tcPr>
            <w:tcW w:w="3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375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26.1</w:t>
            </w:r>
          </w:p>
        </w:tc>
        <w:tc>
          <w:tcPr>
            <w:tcW w:w="3529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"Театральные маски"</w:t>
            </w:r>
          </w:p>
        </w:tc>
        <w:tc>
          <w:tcPr>
            <w:tcW w:w="3867" w:type="dxa"/>
            <w:gridSpan w:val="7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учащихся прошлых лет</w:t>
            </w:r>
          </w:p>
        </w:tc>
        <w:tc>
          <w:tcPr>
            <w:tcW w:w="6324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 презентацию</w:t>
            </w:r>
          </w:p>
        </w:tc>
      </w:tr>
      <w:tr w:rsidR="00A57839" w:rsidRPr="0079597B" w:rsidTr="0079597B">
        <w:trPr>
          <w:trHeight w:val="66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«Театр кукол» (голова куклы, театральный костюм)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Куклы - перчатки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Присмотреться к выразительности кукол в детских телепередачах</w:t>
            </w:r>
          </w:p>
        </w:tc>
      </w:tr>
      <w:tr w:rsidR="00A57839" w:rsidRPr="0079597B" w:rsidTr="0079597B">
        <w:trPr>
          <w:trHeight w:val="34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63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9.2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«Театральный занавес»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Примеры театральных занавесов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Кустодиева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Весниных,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Акилова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Гольца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Присмотреться к афишам на улицах</w:t>
            </w:r>
          </w:p>
        </w:tc>
      </w:tr>
      <w:tr w:rsidR="00A57839" w:rsidRPr="0079597B" w:rsidTr="0079597B">
        <w:trPr>
          <w:trHeight w:val="58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16.2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«Афиша и плакат»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Киноафиши, театральные афиши, работы ребят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Вспомнить цирковые профессии</w:t>
            </w:r>
          </w:p>
        </w:tc>
      </w:tr>
      <w:tr w:rsidR="00A57839" w:rsidRPr="0079597B" w:rsidTr="0079597B">
        <w:trPr>
          <w:trHeight w:val="33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69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«Художник и цирк»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Зрительный ряд: С. Маршак «Цирк» Музыкальный ряд: бравурный марш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 о работе художника в кино и на телевидении</w:t>
            </w:r>
          </w:p>
        </w:tc>
      </w:tr>
      <w:tr w:rsidR="00A57839" w:rsidRPr="0079597B" w:rsidTr="0079597B">
        <w:trPr>
          <w:trHeight w:val="33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70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9.3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Театральная программа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учащихся за четверть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Побывать в художественном музее, выставочном зале</w:t>
            </w:r>
          </w:p>
        </w:tc>
      </w:tr>
      <w:tr w:rsidR="00A57839" w:rsidRPr="0079597B" w:rsidTr="0079597B">
        <w:trPr>
          <w:trHeight w:val="30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106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16.3</w:t>
            </w: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Школьный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карнавал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бобщение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темы четверти</w:t>
            </w: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учащихся за четверть</w:t>
            </w: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Побывать в художественном музее, выставочном зале</w:t>
            </w:r>
          </w:p>
        </w:tc>
      </w:tr>
      <w:tr w:rsidR="00A57839" w:rsidRPr="0079597B" w:rsidTr="0079597B">
        <w:trPr>
          <w:trHeight w:val="420"/>
          <w:tblCellSpacing w:w="0" w:type="dxa"/>
        </w:trPr>
        <w:tc>
          <w:tcPr>
            <w:tcW w:w="14600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четверть: «Музеи искусства»</w:t>
            </w:r>
          </w:p>
        </w:tc>
      </w:tr>
      <w:tr w:rsidR="00A57839" w:rsidRPr="0079597B" w:rsidTr="0079597B">
        <w:trPr>
          <w:trHeight w:val="94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«Музеи искусства»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Слайды с интерьерами залов музея «Зимний дворец», «Третьяковская галерея» Музыкальный ряд: И. - С. Бах Орган. Прелюдии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Посмотреть телепередачи, посвященные музеям искусства, выставкам</w:t>
            </w:r>
          </w:p>
        </w:tc>
      </w:tr>
      <w:tr w:rsidR="00A57839" w:rsidRPr="0079597B" w:rsidTr="0079597B">
        <w:trPr>
          <w:trHeight w:val="40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30.3</w:t>
            </w: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94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 музеях хранятся натюрморты»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Репродукции: Ж. Б. Шарден, К. Петров - Водкин,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Кончаловский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Сарьян, Ван -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Гог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Матисс</w:t>
            </w:r>
            <w:proofErr w:type="spellEnd"/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образцы натюрмортов</w:t>
            </w:r>
          </w:p>
        </w:tc>
      </w:tr>
      <w:tr w:rsidR="00A57839" w:rsidRPr="0079597B" w:rsidTr="0079597B">
        <w:trPr>
          <w:trHeight w:val="36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73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13.4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 музеях хранятся пейзажи»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Репродукции: Рылов, Ван -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Гог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Рерих, Левитан,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Куиджи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Бялыницкий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Бируля</w:t>
            </w:r>
            <w:proofErr w:type="spellEnd"/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в литературе описание природы к репродукциям</w:t>
            </w:r>
          </w:p>
        </w:tc>
      </w:tr>
      <w:tr w:rsidR="00A57839" w:rsidRPr="0079597B" w:rsidTr="0079597B">
        <w:trPr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63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20.4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 музеях хранятся портреты»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Репродукции: Б. Кустодиев, В. Серов, И. Репин, О. Ренуар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несколько репродукций портретов, принести в класс</w:t>
            </w:r>
          </w:p>
        </w:tc>
      </w:tr>
      <w:tr w:rsidR="00A57839" w:rsidRPr="0079597B" w:rsidTr="0079597B">
        <w:trPr>
          <w:trHeight w:val="30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690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27.4</w:t>
            </w:r>
          </w:p>
        </w:tc>
        <w:tc>
          <w:tcPr>
            <w:tcW w:w="3529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"В музеях хранятся исторические и бытовые картины</w:t>
            </w:r>
          </w:p>
        </w:tc>
        <w:tc>
          <w:tcPr>
            <w:tcW w:w="3867" w:type="dxa"/>
            <w:gridSpan w:val="7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репродукции исторических и бытовых картин</w:t>
            </w:r>
          </w:p>
        </w:tc>
      </w:tr>
      <w:tr w:rsidR="00A57839" w:rsidRPr="0079597B" w:rsidTr="0079597B">
        <w:trPr>
          <w:trHeight w:val="28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 музеях хранятся скульптуры»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Произведения: П. Трубецкого, Е. Лансере,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изображения скульптур</w:t>
            </w:r>
          </w:p>
        </w:tc>
      </w:tr>
      <w:tr w:rsidR="00A57839" w:rsidRPr="0079597B" w:rsidTr="0079597B">
        <w:trPr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54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11.5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«Музеи архитектуры»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Архитектурные памятники: Кижи, храм Василия Блаженного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Посмотреть в телепередачах архитектуру разных городов</w:t>
            </w:r>
          </w:p>
        </w:tc>
      </w:tr>
      <w:tr w:rsidR="00A57839" w:rsidRPr="0079597B" w:rsidTr="0079597B">
        <w:trPr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54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18.5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«Музеи народного декоративно - прикладного искусства»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Слайды «Оружейная палата», фотографии «Русское оружие»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Подготовиться к обобщающему уроку</w:t>
            </w:r>
          </w:p>
        </w:tc>
      </w:tr>
      <w:tr w:rsidR="00A57839" w:rsidRPr="0079597B" w:rsidTr="0079597B">
        <w:trPr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36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25.5</w:t>
            </w: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Обобщение темы четверти</w:t>
            </w: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работ учащихся</w:t>
            </w: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28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7839" w:rsidRPr="0079597B" w:rsidTr="0079597B">
        <w:trPr>
          <w:trHeight w:val="285"/>
          <w:tblCellSpacing w:w="0" w:type="dxa"/>
        </w:trPr>
        <w:tc>
          <w:tcPr>
            <w:tcW w:w="340" w:type="dxa"/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9" w:type="dxa"/>
            <w:gridSpan w:val="3"/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7" w:type="dxa"/>
            <w:gridSpan w:val="7"/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4" w:type="dxa"/>
            <w:gridSpan w:val="2"/>
            <w:vAlign w:val="center"/>
            <w:hideMark/>
          </w:tcPr>
          <w:p w:rsidR="00A57839" w:rsidRPr="0079597B" w:rsidRDefault="00A5783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A58E9" w:rsidRPr="0079597B" w:rsidRDefault="00FA58E9" w:rsidP="00A5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8"/>
          <w:wAfter w:w="8136" w:type="dxa"/>
          <w:trHeight w:val="285"/>
          <w:tblCellSpacing w:w="0" w:type="dxa"/>
        </w:trPr>
        <w:tc>
          <w:tcPr>
            <w:tcW w:w="6464" w:type="dxa"/>
            <w:gridSpan w:val="6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Тематическое планирование по изобразительному искусству-4 </w:t>
            </w: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«А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,Б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Pr="00FA5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класс</w:t>
            </w:r>
          </w:p>
        </w:tc>
      </w:tr>
      <w:tr w:rsidR="00FA58E9" w:rsidRPr="00FA58E9" w:rsidTr="0079597B">
        <w:trPr>
          <w:gridAfter w:val="8"/>
          <w:wAfter w:w="8136" w:type="dxa"/>
          <w:trHeight w:val="30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Наглядные пособия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Домашнее задание</w:t>
            </w:r>
          </w:p>
        </w:tc>
      </w:tr>
      <w:tr w:rsidR="00FA58E9" w:rsidRPr="00FA58E9" w:rsidTr="0079597B">
        <w:trPr>
          <w:gridAfter w:val="8"/>
          <w:wAfter w:w="8136" w:type="dxa"/>
          <w:trHeight w:val="870"/>
          <w:tblCellSpacing w:w="0" w:type="dxa"/>
        </w:trPr>
        <w:tc>
          <w:tcPr>
            <w:tcW w:w="646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четверть: «Истоки родного искусства»</w:t>
            </w:r>
          </w:p>
        </w:tc>
      </w:tr>
      <w:tr w:rsidR="00FA58E9" w:rsidRPr="00FA58E9" w:rsidTr="0079597B">
        <w:trPr>
          <w:gridAfter w:val="8"/>
          <w:wAfter w:w="8136" w:type="dxa"/>
          <w:trHeight w:val="30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3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3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.9</w:t>
            </w:r>
          </w:p>
        </w:tc>
        <w:tc>
          <w:tcPr>
            <w:tcW w:w="163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«Пейзаж родной земли»</w:t>
            </w:r>
          </w:p>
        </w:tc>
        <w:tc>
          <w:tcPr>
            <w:tcW w:w="189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Произведения: А. 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Стожарова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А. 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Саврасова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И.Левитана. Пособие 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Коротеевой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Литературный ряд: А. Пушкин, С. Есенин, Ф. Тютчев.</w:t>
            </w:r>
          </w:p>
        </w:tc>
        <w:tc>
          <w:tcPr>
            <w:tcW w:w="20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 принести в класс изображения древних русских городов</w:t>
            </w:r>
          </w:p>
        </w:tc>
      </w:tr>
      <w:tr w:rsidR="00FA58E9" w:rsidRPr="00FA58E9" w:rsidTr="0079597B">
        <w:trPr>
          <w:gridAfter w:val="8"/>
          <w:wAfter w:w="8136" w:type="dxa"/>
          <w:trHeight w:val="5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8"/>
          <w:wAfter w:w="8136" w:type="dxa"/>
          <w:trHeight w:val="795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.9</w:t>
            </w:r>
          </w:p>
        </w:tc>
        <w:tc>
          <w:tcPr>
            <w:tcW w:w="163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"Гармония жилья и природы"</w:t>
            </w:r>
          </w:p>
        </w:tc>
        <w:tc>
          <w:tcPr>
            <w:tcW w:w="189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Изображение пейзажа</w:t>
            </w:r>
          </w:p>
        </w:tc>
        <w:tc>
          <w:tcPr>
            <w:tcW w:w="20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Найти характерные черты, 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своеобразие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родного пейзажа.</w:t>
            </w:r>
          </w:p>
        </w:tc>
      </w:tr>
      <w:tr w:rsidR="00FA58E9" w:rsidRPr="00FA58E9" w:rsidTr="0079597B">
        <w:trPr>
          <w:gridAfter w:val="8"/>
          <w:wAfter w:w="8136" w:type="dxa"/>
          <w:trHeight w:val="63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.9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"Деревня - деревянный мир"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Устройство русской избы, украшение избы.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конструкцией избы,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значение её частей. </w:t>
            </w:r>
          </w:p>
        </w:tc>
      </w:tr>
      <w:tr w:rsidR="00FA58E9" w:rsidRPr="00FA58E9" w:rsidTr="0079597B">
        <w:trPr>
          <w:gridAfter w:val="8"/>
          <w:wAfter w:w="8136" w:type="dxa"/>
          <w:trHeight w:val="10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10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10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.9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10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«Образ древних русских городов»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10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Архитектурные ансамбли: Пскова, Новгорода, Владимира, Суздаля, Ростова Великого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10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фотографии памятников русской старины и рассказать о них</w:t>
            </w:r>
          </w:p>
        </w:tc>
      </w:tr>
      <w:tr w:rsidR="00FA58E9" w:rsidRPr="00FA58E9" w:rsidTr="0079597B">
        <w:trPr>
          <w:gridAfter w:val="8"/>
          <w:wAfter w:w="8136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8"/>
          <w:wAfter w:w="8136" w:type="dxa"/>
          <w:trHeight w:val="180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«Образ русского человека» (женский)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Венецианов «На пашне. Весна», И. Аргунов «Портрет неизвестного в русском костюме», М.Врубель «Царевна - Лебедь». 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Литературный ряд: Н. Некрасов «Есть женщины в русских селениях» Музыкальный ряд: русские народные песни.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Найти изображения женских образов в произведениях искусства</w:t>
            </w:r>
          </w:p>
        </w:tc>
      </w:tr>
      <w:tr w:rsidR="00FA58E9" w:rsidRPr="00FA58E9" w:rsidTr="0079597B">
        <w:trPr>
          <w:gridAfter w:val="8"/>
          <w:wAfter w:w="8136" w:type="dxa"/>
          <w:trHeight w:val="87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«Образ русского человека» (мужской)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И. 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Мартос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«Памятник Минину и Пожарскому», Васнецов «Богатыри», 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Корин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«Александр Невский», А. Бубнов «Утро на Куликовом поле»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изображения мужских образов в произведениях искусства, соответствующие представлению о русском богатыре и пахаре</w:t>
            </w:r>
          </w:p>
        </w:tc>
      </w:tr>
      <w:tr w:rsidR="00FA58E9" w:rsidRPr="00FA58E9" w:rsidTr="0079597B">
        <w:trPr>
          <w:gridAfter w:val="8"/>
          <w:wAfter w:w="8136" w:type="dxa"/>
          <w:trHeight w:val="123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«Воспевание труда в искусстве»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Пластов «Сенокос», Венецианов «На пашне. Весна» 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Литературный ряд: пословицы, поговорки, стихи. Музыкальный ряд: народные песни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Найти репродукции на тему труда</w:t>
            </w:r>
          </w:p>
        </w:tc>
      </w:tr>
      <w:tr w:rsidR="00FA58E9" w:rsidRPr="00FA58E9" w:rsidTr="0079597B">
        <w:trPr>
          <w:gridAfter w:val="8"/>
          <w:wAfter w:w="8136" w:type="dxa"/>
          <w:trHeight w:val="130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«Народные праздники» (обобщение темы четверти)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Б. Кустодиев «Масленица», «Ярмарка», 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К.Юон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«Весна в Загорске», Ф. Малявин «Вихрь» Литературный ряд: 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Токмакова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«Ярмарка» Музыкальный ряд: Р. Щедрин «Озорные частушки»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8"/>
          <w:wAfter w:w="8136" w:type="dxa"/>
          <w:trHeight w:val="3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8"/>
          <w:wAfter w:w="8136" w:type="dxa"/>
          <w:trHeight w:val="480"/>
          <w:tblCellSpacing w:w="0" w:type="dxa"/>
        </w:trPr>
        <w:tc>
          <w:tcPr>
            <w:tcW w:w="6464" w:type="dxa"/>
            <w:gridSpan w:val="6"/>
            <w:tcBorders>
              <w:left w:val="single" w:sz="36" w:space="0" w:color="000000"/>
              <w:right w:val="single" w:sz="36" w:space="0" w:color="000000"/>
            </w:tcBorders>
            <w:shd w:val="clear" w:color="auto" w:fill="FFFFFF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четверть: «Древние города нашей земли»</w:t>
            </w:r>
          </w:p>
        </w:tc>
      </w:tr>
      <w:tr w:rsidR="00FA58E9" w:rsidRPr="00FA58E9" w:rsidTr="0079597B">
        <w:trPr>
          <w:gridAfter w:val="8"/>
          <w:wAfter w:w="8136" w:type="dxa"/>
          <w:trHeight w:val="103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.11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"Древнерусский 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город - крепость"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Конструкции и пропорции крепостных башен городов.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Принести в класс изобразительный материал об архитектуре древнерусских городов</w:t>
            </w:r>
          </w:p>
        </w:tc>
      </w:tr>
      <w:tr w:rsidR="00FA58E9" w:rsidRPr="00FA58E9" w:rsidTr="0079597B">
        <w:trPr>
          <w:gridAfter w:val="8"/>
          <w:wAfter w:w="8136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8"/>
          <w:wAfter w:w="8136" w:type="dxa"/>
          <w:trHeight w:val="96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.11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«Древние соборы».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учащихся прошлых лет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изображения древних соборов</w:t>
            </w:r>
          </w:p>
        </w:tc>
      </w:tr>
      <w:tr w:rsidR="00FA58E9" w:rsidRPr="00FA58E9" w:rsidTr="0079597B">
        <w:trPr>
          <w:gridAfter w:val="8"/>
          <w:wAfter w:w="8136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8"/>
          <w:wAfter w:w="8136" w:type="dxa"/>
          <w:trHeight w:val="64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.11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«Древний город и его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жители»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учащихся прошлых лет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Ознакомиться </w:t>
            </w:r>
            <w:proofErr w:type="gram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внутренней организацией кремля</w:t>
            </w:r>
          </w:p>
        </w:tc>
      </w:tr>
      <w:tr w:rsidR="00FA58E9" w:rsidRPr="00FA58E9" w:rsidTr="0079597B">
        <w:trPr>
          <w:gridAfter w:val="8"/>
          <w:wAfter w:w="8136" w:type="dxa"/>
          <w:trHeight w:val="33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8"/>
          <w:wAfter w:w="8136" w:type="dxa"/>
          <w:trHeight w:val="69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«Древнерусские воины </w:t>
            </w:r>
            <w:proofErr w:type="gram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-з</w:t>
            </w:r>
            <w:proofErr w:type="gram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ащитники»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Изображение одежды и оружия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воинов, княжеской дружины. 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Подумать, как художники воспевают мужскую красоту</w:t>
            </w:r>
          </w:p>
        </w:tc>
      </w:tr>
      <w:tr w:rsidR="00FA58E9" w:rsidRPr="00FA58E9" w:rsidTr="0079597B">
        <w:trPr>
          <w:gridAfter w:val="8"/>
          <w:wAfter w:w="8136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8"/>
          <w:wAfter w:w="8136" w:type="dxa"/>
          <w:trHeight w:val="63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«Древние города 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русской земли»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Своеобразие городов </w:t>
            </w:r>
            <w:proofErr w:type="gram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</w:t>
            </w:r>
            <w:proofErr w:type="gram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осквы,Новгорода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Пскова, Владимира, Суздаля.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Знать конкретный 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образ и облик каждого из этих городов</w:t>
            </w:r>
          </w:p>
        </w:tc>
      </w:tr>
      <w:tr w:rsidR="00FA58E9" w:rsidRPr="00FA58E9" w:rsidTr="0079597B">
        <w:trPr>
          <w:gridAfter w:val="8"/>
          <w:wAfter w:w="8136" w:type="dxa"/>
          <w:trHeight w:val="330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8"/>
          <w:wAfter w:w="8136" w:type="dxa"/>
          <w:trHeight w:val="67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"Узорочье теремов"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Образы теремной архитектуры.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изображения расписных интерьеров, изразцов</w:t>
            </w:r>
          </w:p>
        </w:tc>
      </w:tr>
      <w:tr w:rsidR="00FA58E9" w:rsidRPr="00FA58E9" w:rsidTr="0079597B">
        <w:trPr>
          <w:gridAfter w:val="8"/>
          <w:wAfter w:w="8136" w:type="dxa"/>
          <w:trHeight w:val="67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"Праздничный пир в теремных палатах"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учащихся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8"/>
          <w:wAfter w:w="8136" w:type="dxa"/>
          <w:trHeight w:val="61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8276" w:type="dxa"/>
            <w:gridSpan w:val="12"/>
            <w:tcBorders>
              <w:left w:val="single" w:sz="36" w:space="0" w:color="000000"/>
              <w:right w:val="single" w:sz="36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четверть «Каждый народ земли - художник»</w:t>
            </w:r>
          </w:p>
        </w:tc>
      </w:tr>
      <w:tr w:rsidR="00FA58E9" w:rsidRPr="00FA58E9" w:rsidTr="0079597B">
        <w:trPr>
          <w:gridAfter w:val="2"/>
          <w:wAfter w:w="6324" w:type="dxa"/>
          <w:trHeight w:val="142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«Образ художественной культуры Древней Греции»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Учебные таблицы: «Афинский Акрополь», «Вазопись Древней Греции», Мирон «Дискобол»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Собирать литературу, изобразительный, музыкальный материал по культуре Греции, Западной Европы, Японии. 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96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14.1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Гармония человека с окружающей средой и архитектурой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Изображения греческих храмов.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Найти изображения греческой одежды, орнаментов. 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67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18.1</w:t>
            </w: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"Древнегреческие праздники. 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Олимпийские игры</w:t>
            </w:r>
            <w:proofErr w:type="gram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."</w:t>
            </w:r>
            <w:proofErr w:type="gramEnd"/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Изображение фигуры в движении в одежде. </w:t>
            </w:r>
          </w:p>
        </w:tc>
        <w:tc>
          <w:tcPr>
            <w:tcW w:w="241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Найти информацию о празднике 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Панофиней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Олимпийских играх 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90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«Образ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художественной культуры Японии»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Материал, который собрали учащиеся, фотографии японского кимоно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Материал к теме: «Западная Европа»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78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"Японская национальная одежда</w:t>
            </w:r>
            <w:proofErr w:type="gram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."</w:t>
            </w:r>
            <w:proofErr w:type="gramEnd"/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Изображения национальной женской одежды (кимоно)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фотографии природы Японии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57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18.2</w:t>
            </w: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«Праздник цветения сакуры»</w:t>
            </w: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Изображение природы, деталей 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(веток, травы)</w:t>
            </w:r>
          </w:p>
        </w:tc>
        <w:tc>
          <w:tcPr>
            <w:tcW w:w="241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Ознакомиться с особенностями японской 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97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25.2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"Образ художественной культуры средневековой Западной Европы"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Иллюстрации, фотографии Западной Европы. Средневековая скульптура. Музыкальный ряд: музыка эпохи средневековья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Сбор иллюстраций материала по теме четверти, подготовка сообщений на итоговом уроке по группам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60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 художественной культуры Средней Азии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Образы древнего среднеазиатского города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Знать художественные термины и понятия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60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11.3</w:t>
            </w: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Искусство народов гор и степей</w:t>
            </w: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Изображение жизни в степи</w:t>
            </w:r>
          </w:p>
        </w:tc>
        <w:tc>
          <w:tcPr>
            <w:tcW w:w="241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Подготовиться к обобщающему уроку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79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Многообразие художественных культур в мире. Обобщение темы </w:t>
            </w: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четверти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Выставка работ за четверть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31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315"/>
          <w:tblCellSpacing w:w="0" w:type="dxa"/>
        </w:trPr>
        <w:tc>
          <w:tcPr>
            <w:tcW w:w="6819" w:type="dxa"/>
            <w:gridSpan w:val="7"/>
            <w:tcBorders>
              <w:top w:val="single" w:sz="12" w:space="0" w:color="000000"/>
              <w:left w:val="single" w:sz="36" w:space="0" w:color="000000"/>
              <w:bottom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четверть: «Искусство объединяет народ»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blCellSpacing w:w="0" w:type="dxa"/>
        </w:trPr>
        <w:tc>
          <w:tcPr>
            <w:tcW w:w="3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8.4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«Все народы воспевают материнство»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Леонардо да Винчи «Мадонна Бенуа», Рафаэль «Сикстинская мадонна», «Владимирская Богоматерь». Презентация « Материнство» 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стихи, песни, репродукции, посвященные материнству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blCellSpacing w:w="0" w:type="dxa"/>
        </w:trPr>
        <w:tc>
          <w:tcPr>
            <w:tcW w:w="3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96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15.4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«Все народы воспевают мудрость старости»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Рембрандт «Портрет старика в красном», «Возвращение блудного сына»; Эль Греко «Автопортрет»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Рассказать о людях, которые нуждаются в нашей помощи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36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126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22.4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«Искусство всех народов объединяет людей в радости и горе»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 Репин «Бурлаки на Волге», В. Перов «Проводы покойника». Музыкальный ряд: Чайковский «Симфония № 6», Литературный ряд: Н. Некрасов «Плач детей»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Написать рассказ о своём рисунке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315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97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79597B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13.5</w:t>
            </w:r>
          </w:p>
          <w:p w:rsidR="0079597B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30.4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«Все народы видят красоту человека в его борьбе за свободу и справедливость»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Давид «Клятва 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горациев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», «Делакруа», «Свобода на баррикадах»; А. Дейнека «Оборона Севастополя»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Вспомнить, какие произведения о героях, борцах вы видели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42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990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5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13.5</w:t>
            </w:r>
          </w:p>
        </w:tc>
        <w:tc>
          <w:tcPr>
            <w:tcW w:w="163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Юность и надежды. Мечты о счастье, подвигах, путешествиях.</w:t>
            </w:r>
          </w:p>
        </w:tc>
        <w:tc>
          <w:tcPr>
            <w:tcW w:w="189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Воплощении</w:t>
            </w:r>
            <w:proofErr w:type="gram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темы детства и юности в произведениях искусства всех народов, репродукции портретов детей В. 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Тропинина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3.Серебряковой и др.</w:t>
            </w:r>
          </w:p>
        </w:tc>
        <w:tc>
          <w:tcPr>
            <w:tcW w:w="241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Подготовиться к обобщающему уроку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34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20.5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Юность и надежды. Мечты о счастье, подвигах, путешествиях.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Воплощении</w:t>
            </w:r>
            <w:proofErr w:type="gram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темы детства и юности в произведениях искусства всех народов, репродукции портретов детей В. </w:t>
            </w:r>
            <w:proofErr w:type="spellStart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Тропинина</w:t>
            </w:r>
            <w:proofErr w:type="spellEnd"/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3.Серебряковой и др.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Подготовиться к обобщающему уроку</w:t>
            </w: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63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79597B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27.5</w:t>
            </w:r>
          </w:p>
        </w:tc>
        <w:tc>
          <w:tcPr>
            <w:tcW w:w="163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Обобщение темы четверти и года</w:t>
            </w:r>
          </w:p>
        </w:tc>
        <w:tc>
          <w:tcPr>
            <w:tcW w:w="18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работ учащихся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58E9" w:rsidRPr="00FA58E9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vAlign w:val="center"/>
            <w:hideMark/>
          </w:tcPr>
          <w:p w:rsidR="00FA58E9" w:rsidRPr="00FA58E9" w:rsidRDefault="00FA58E9" w:rsidP="00FA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8276" w:type="dxa"/>
            <w:gridSpan w:val="12"/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Тематическое планирование по изобразительному искусству- 5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, Б класс </w:t>
            </w:r>
          </w:p>
        </w:tc>
      </w:tr>
      <w:tr w:rsidR="0079597B" w:rsidRPr="0079597B" w:rsidTr="0079597B">
        <w:trPr>
          <w:gridAfter w:val="2"/>
          <w:wAfter w:w="6324" w:type="dxa"/>
          <w:trHeight w:val="300"/>
          <w:tblCellSpacing w:w="0" w:type="dxa"/>
        </w:trPr>
        <w:tc>
          <w:tcPr>
            <w:tcW w:w="8276" w:type="dxa"/>
            <w:gridSpan w:val="12"/>
            <w:tcBorders>
              <w:bottom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45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Наглядные пособия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Домашнее задание</w:t>
            </w:r>
          </w:p>
        </w:tc>
      </w:tr>
      <w:tr w:rsidR="0079597B" w:rsidRPr="0079597B" w:rsidTr="0079597B">
        <w:trPr>
          <w:gridAfter w:val="2"/>
          <w:wAfter w:w="6324" w:type="dxa"/>
          <w:trHeight w:val="435"/>
          <w:tblCellSpacing w:w="0" w:type="dxa"/>
        </w:trPr>
        <w:tc>
          <w:tcPr>
            <w:tcW w:w="8276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четверть: «Древние корни народного искусства»</w:t>
            </w:r>
          </w:p>
        </w:tc>
      </w:tr>
      <w:tr w:rsidR="0079597B" w:rsidRPr="0079597B" w:rsidTr="0079597B">
        <w:trPr>
          <w:gridAfter w:val="2"/>
          <w:wAfter w:w="6324" w:type="dxa"/>
          <w:trHeight w:val="79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4.9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«Единство формы, конструкции, декора в народном жилище»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Слайды «Кижи», фотоальбом «Кижи»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идеофильм «Декоративно- прикладное искусство »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Подбор репродукций, открыток по теме «Интерьер народного жилища»</w:t>
            </w:r>
          </w:p>
        </w:tc>
      </w:tr>
      <w:tr w:rsidR="0079597B" w:rsidRPr="0079597B" w:rsidTr="0079597B">
        <w:trPr>
          <w:gridAfter w:val="2"/>
          <w:wAfter w:w="6324" w:type="dxa"/>
          <w:trHeight w:val="46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79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11.9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«Древние образы в народном искусстве, символика цвета и формы»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Прялка (из музея), образцы росписи, детские работы, работа с учебником. Видеофильм «Декоративно- прикладное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искусство »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Подбор зрительного материала по теме «Древние образы народного искусства»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96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18.9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«Конструкция и декор предметов народного быта»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Набор слайдов «Русские прялки», «Карельская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заонежская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вышивка Видеофильм «Декоративно- прикладное искусство».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Подбор иллюстрированного материала по выбранной теме: народная мебель; народная посуда; народная вышивка.</w:t>
            </w:r>
          </w:p>
        </w:tc>
      </w:tr>
      <w:tr w:rsidR="0079597B" w:rsidRPr="0079597B" w:rsidTr="0079597B">
        <w:trPr>
          <w:gridAfter w:val="2"/>
          <w:wAfter w:w="6324" w:type="dxa"/>
          <w:trHeight w:val="70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1125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91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25.9</w:t>
            </w:r>
          </w:p>
        </w:tc>
        <w:tc>
          <w:tcPr>
            <w:tcW w:w="2578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Декор русской избы</w:t>
            </w:r>
          </w:p>
        </w:tc>
        <w:tc>
          <w:tcPr>
            <w:tcW w:w="20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Элементы украшения избы (фронтон, наличники,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причелина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лобовая доска).</w:t>
            </w:r>
          </w:p>
        </w:tc>
        <w:tc>
          <w:tcPr>
            <w:tcW w:w="1812" w:type="dxa"/>
            <w:gridSpan w:val="6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Обратить внимание на декор архитектурных элементов домов частного сектора.</w:t>
            </w:r>
          </w:p>
        </w:tc>
      </w:tr>
      <w:tr w:rsidR="0079597B" w:rsidRPr="0079597B" w:rsidTr="0079597B">
        <w:trPr>
          <w:gridAfter w:val="2"/>
          <w:wAfter w:w="6324" w:type="dxa"/>
          <w:trHeight w:val="54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«Внутреннее убранство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крестьянской избы»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Детские работы за предыдущие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Подготовиться к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обобщающему уроку</w:t>
            </w:r>
          </w:p>
        </w:tc>
      </w:tr>
      <w:tr w:rsidR="0079597B" w:rsidRPr="0079597B" w:rsidTr="0079597B">
        <w:trPr>
          <w:gridAfter w:val="2"/>
          <w:wAfter w:w="6324" w:type="dxa"/>
          <w:trHeight w:val="555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1491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2.10</w:t>
            </w:r>
          </w:p>
        </w:tc>
        <w:tc>
          <w:tcPr>
            <w:tcW w:w="2578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49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9.10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«Обобщающий урок четверти»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работ учащихся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75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1"/>
          <w:wAfter w:w="6281" w:type="dxa"/>
          <w:trHeight w:val="300"/>
          <w:tblCellSpacing w:w="0" w:type="dxa"/>
        </w:trPr>
        <w:tc>
          <w:tcPr>
            <w:tcW w:w="8276" w:type="dxa"/>
            <w:gridSpan w:val="12"/>
            <w:tcBorders>
              <w:top w:val="single" w:sz="12" w:space="0" w:color="000000"/>
              <w:left w:val="single" w:sz="36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" w:type="dxa"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79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16.10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«Древние образы в современных народных игрушках»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Набор «Русская народная игрушка»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идеофильм «Декоративно- прикладное искусство».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Подбор материала к теме «Глиняная расписная игрушка»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23.10</w:t>
            </w: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54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30.10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«Единство формы и декора в игрушках»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игрушек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Сообщения: Гжель Хохлома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Жостово</w:t>
            </w:r>
            <w:proofErr w:type="spellEnd"/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79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79597B" w:rsidRPr="0079597B" w:rsidRDefault="0079597B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четверть: «Ты украшаешь</w:t>
            </w: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. Знакомство с Мастером Украшения»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«Народные промыслы, их истоки и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современное развитие»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Фотографии Гжельской посуды,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Хохломской посуды,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Жостовских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подносов. Видеофильм «Декоративно- прикладное искусство »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Изделия с карельской росписью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13.11</w:t>
            </w: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54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«Карельская роспись»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изделий с карельской росписью, пособия, выполненные учителем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20.11</w:t>
            </w:r>
          </w:p>
        </w:tc>
        <w:tc>
          <w:tcPr>
            <w:tcW w:w="2578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79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27.11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Искусство Городца. Истоки и со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временное разви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тие промысла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Образцы городецкой росписи.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Подобрать изобра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жение орнамен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тальной или сю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жетной композиции в произведениях ДПИ</w:t>
            </w:r>
          </w:p>
        </w:tc>
      </w:tr>
      <w:tr w:rsidR="0079597B" w:rsidRPr="0079597B" w:rsidTr="0079597B">
        <w:trPr>
          <w:gridAfter w:val="2"/>
          <w:wAfter w:w="6324" w:type="dxa"/>
          <w:trHeight w:val="540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Связь времён в народном искусстве.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Обобщающий урок</w:t>
            </w: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Выставка работ учащихся</w:t>
            </w: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4.12</w:t>
            </w: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1"/>
          <w:wAfter w:w="6281" w:type="dxa"/>
          <w:trHeight w:val="300"/>
          <w:tblCellSpacing w:w="0" w:type="dxa"/>
        </w:trPr>
        <w:tc>
          <w:tcPr>
            <w:tcW w:w="8276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четверть: «Декор, человек, общество, время»</w:t>
            </w:r>
          </w:p>
        </w:tc>
        <w:tc>
          <w:tcPr>
            <w:tcW w:w="43" w:type="dxa"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79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11.12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«Введение в проблематику четверти»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Слайды: «Искусство Древнего Египта», «Петродворец».CD «Искусство Древнего Египта »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иллюстрированный материал по декоративному искусству Древнего Египта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right w:val="single" w:sz="12" w:space="0" w:color="000000"/>
            </w:tcBorders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54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2,3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18.12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«Из истории декоративного искусства»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Репродукции по декоративному искусству Древнего Египта, работы учащихся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иллюстрированный материал по декоративному искусству Древней Греции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79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25.12</w:t>
            </w: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«Вазопись Древней Греции»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Пособие, выполненное учителем, учебные таблицы по культуре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Древней Греции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Найти иллюстрированный материал по декоративному искусству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эпохи Возрождения читать о геральдике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79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5,6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четверть: «Ты строишь. Знакомство с Мастером Постройки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«Значение </w:t>
            </w:r>
            <w:proofErr w:type="spell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эмблематики</w:t>
            </w:r>
            <w:proofErr w:type="spell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определении места человека или группы людей в обществе»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Набор «Гербы русских городов», репродукции современных гербов и эмблем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Поискать и принести в класс книги с иллюстрациями к сказкам братьев Гримм, Ш. Перро, Г. - X. Андерсена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105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«Значение одежды в выражении принадлежности человека к различным слоям общества»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Зрительный материал, собранный учащимися, работы учащихся предыдущих лет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Подготовиться к игре - викторине по теме четверти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54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«Роль декоративного искусства в жизни человека и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общества»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Выставка работ учащихся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Собрать журналы мод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right w:val="single" w:sz="12" w:space="0" w:color="000000"/>
            </w:tcBorders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1"/>
          <w:wAfter w:w="6281" w:type="dxa"/>
          <w:trHeight w:val="315"/>
          <w:tblCellSpacing w:w="0" w:type="dxa"/>
        </w:trPr>
        <w:tc>
          <w:tcPr>
            <w:tcW w:w="8276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четверть: «Человек и мода»</w:t>
            </w:r>
          </w:p>
        </w:tc>
        <w:tc>
          <w:tcPr>
            <w:tcW w:w="43" w:type="dxa"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54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«Современные формы одежды»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Журналы мод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Собрать журналы мод, фотографии моделей </w:t>
            </w:r>
            <w:proofErr w:type="spellStart"/>
            <w:proofErr w:type="gramStart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всем стилям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«Стили одежды»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учащихся по теме, журналы мод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54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«Силуэт»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Пособие, выполненное учителем Работы учащихся по теме, журналы мод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Найти в журнале мод примеры моделей фольклорного стиля с прямым силуэтом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54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«Фольклорный стиль в одежде»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Работы учащихся по теме, журналы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мод, иллюстрации к «Калевале»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Подобрать гамму серого цвета к </w:t>
            </w: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ансамблю одежды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79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«Дополнения, аксессуары в ансамбли одежды»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Иллюстрированный материал, собранный детьми, журналы мод Работы учащихся прошлых лет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Подумать над вопросом: «Какие ещё возможны дополнительные аксессуары для молодёжной моды»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1260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четверть: «Изображение, украшение, постройка всегда помогают друг другу</w:t>
            </w:r>
            <w:proofErr w:type="gramStart"/>
            <w:r w:rsidRPr="00795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«Декоративное оформление одежды»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Журналы мод, примеры аппликации, вышивка, кружева. Работы учащихся прошлых лет.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Варианты аппликации на детский костюм</w:t>
            </w: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Обобщение темы четверти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5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работ за четверть</w:t>
            </w:r>
          </w:p>
        </w:tc>
        <w:tc>
          <w:tcPr>
            <w:tcW w:w="18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hideMark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vAlign w:val="center"/>
            <w:hideMark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gridSpan w:val="2"/>
          </w:tcPr>
          <w:p w:rsidR="0079597B" w:rsidRPr="0079597B" w:rsidRDefault="0079597B" w:rsidP="000C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gridSpan w:val="6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gridSpan w:val="2"/>
          </w:tcPr>
          <w:p w:rsidR="0079597B" w:rsidRPr="00647C78" w:rsidRDefault="0079597B" w:rsidP="000C79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812" w:type="dxa"/>
            <w:gridSpan w:val="6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gridSpan w:val="2"/>
          </w:tcPr>
          <w:p w:rsidR="0079597B" w:rsidRPr="00647C78" w:rsidRDefault="0079597B" w:rsidP="000C79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812" w:type="dxa"/>
            <w:gridSpan w:val="6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79597B" w:rsidRPr="0079597B" w:rsidTr="0079597B">
        <w:trPr>
          <w:gridAfter w:val="2"/>
          <w:wAfter w:w="6324" w:type="dxa"/>
          <w:trHeight w:val="285"/>
          <w:tblCellSpacing w:w="0" w:type="dxa"/>
        </w:trPr>
        <w:tc>
          <w:tcPr>
            <w:tcW w:w="340" w:type="dxa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gridSpan w:val="2"/>
          </w:tcPr>
          <w:p w:rsidR="0079597B" w:rsidRPr="00647C78" w:rsidRDefault="0079597B" w:rsidP="000C79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812" w:type="dxa"/>
            <w:gridSpan w:val="6"/>
            <w:vAlign w:val="center"/>
          </w:tcPr>
          <w:p w:rsidR="0079597B" w:rsidRPr="0079597B" w:rsidRDefault="0079597B" w:rsidP="007959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p w:rsidR="00A57839" w:rsidRDefault="00A57839" w:rsidP="00647C78">
      <w:pPr>
        <w:rPr>
          <w:rFonts w:ascii="Times New Roman" w:hAnsi="Times New Roman" w:cs="Times New Roman"/>
          <w:sz w:val="28"/>
          <w:szCs w:val="28"/>
        </w:rPr>
      </w:pPr>
    </w:p>
    <w:p w:rsidR="0079597B" w:rsidRPr="008630E9" w:rsidRDefault="0079597B" w:rsidP="00647C78">
      <w:pPr>
        <w:rPr>
          <w:rFonts w:ascii="Times New Roman" w:hAnsi="Times New Roman" w:cs="Times New Roman"/>
          <w:sz w:val="28"/>
          <w:szCs w:val="28"/>
        </w:rPr>
      </w:pPr>
    </w:p>
    <w:sectPr w:rsidR="0079597B" w:rsidRPr="008630E9" w:rsidSect="006F73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>
    <w:nsid w:val="091E7085"/>
    <w:multiLevelType w:val="hybridMultilevel"/>
    <w:tmpl w:val="BC245E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927BAF"/>
    <w:multiLevelType w:val="multilevel"/>
    <w:tmpl w:val="8D68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55"/>
        </w:tabs>
        <w:ind w:left="3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75"/>
        </w:tabs>
        <w:ind w:left="10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95"/>
        </w:tabs>
        <w:ind w:left="17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15"/>
        </w:tabs>
        <w:ind w:left="25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35"/>
        </w:tabs>
        <w:ind w:left="32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55"/>
        </w:tabs>
        <w:ind w:left="39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75"/>
        </w:tabs>
        <w:ind w:left="46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95"/>
        </w:tabs>
        <w:ind w:left="5395" w:hanging="360"/>
      </w:pPr>
    </w:lvl>
  </w:abstractNum>
  <w:abstractNum w:abstractNumId="9">
    <w:nsid w:val="383C0ED6"/>
    <w:multiLevelType w:val="hybridMultilevel"/>
    <w:tmpl w:val="C0A2A2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1C1745"/>
    <w:multiLevelType w:val="hybridMultilevel"/>
    <w:tmpl w:val="D2245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761A9"/>
    <w:multiLevelType w:val="hybridMultilevel"/>
    <w:tmpl w:val="A0F444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6D38D0"/>
    <w:multiLevelType w:val="multilevel"/>
    <w:tmpl w:val="A0FA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2E5439"/>
    <w:multiLevelType w:val="hybridMultilevel"/>
    <w:tmpl w:val="BC1AA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7333"/>
    <w:rsid w:val="000C79ED"/>
    <w:rsid w:val="00647C78"/>
    <w:rsid w:val="006F7333"/>
    <w:rsid w:val="0079597B"/>
    <w:rsid w:val="008630E9"/>
    <w:rsid w:val="00934BAC"/>
    <w:rsid w:val="00A57839"/>
    <w:rsid w:val="00AA6DCB"/>
    <w:rsid w:val="00B358D9"/>
    <w:rsid w:val="00FA5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DCB"/>
  </w:style>
  <w:style w:type="paragraph" w:styleId="2">
    <w:name w:val="heading 2"/>
    <w:basedOn w:val="a"/>
    <w:link w:val="20"/>
    <w:semiHidden/>
    <w:unhideWhenUsed/>
    <w:qFormat/>
    <w:rsid w:val="000C79ED"/>
    <w:pPr>
      <w:spacing w:before="100" w:beforeAutospacing="1" w:after="100" w:afterAutospacing="1" w:line="240" w:lineRule="auto"/>
      <w:jc w:val="center"/>
      <w:outlineLvl w:val="1"/>
    </w:pPr>
    <w:rPr>
      <w:rFonts w:ascii="Arial" w:eastAsia="Arial Unicode MS" w:hAnsi="Arial" w:cs="Arial"/>
      <w:i/>
      <w:iCs/>
      <w:color w:val="006464"/>
      <w:sz w:val="32"/>
      <w:szCs w:val="32"/>
    </w:rPr>
  </w:style>
  <w:style w:type="paragraph" w:styleId="3">
    <w:name w:val="heading 3"/>
    <w:basedOn w:val="a"/>
    <w:link w:val="30"/>
    <w:unhideWhenUsed/>
    <w:qFormat/>
    <w:rsid w:val="000C79ED"/>
    <w:pPr>
      <w:spacing w:before="100" w:beforeAutospacing="1" w:after="100" w:afterAutospacing="1" w:line="240" w:lineRule="auto"/>
      <w:outlineLvl w:val="2"/>
    </w:pPr>
    <w:rPr>
      <w:rFonts w:ascii="Arial" w:eastAsia="Arial Unicode MS" w:hAnsi="Arial" w:cs="Arial"/>
      <w:b/>
      <w:bCs/>
      <w:color w:val="BF600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9ED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0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0C79ED"/>
    <w:rPr>
      <w:rFonts w:ascii="Arial" w:eastAsia="Arial Unicode MS" w:hAnsi="Arial" w:cs="Arial"/>
      <w:i/>
      <w:iCs/>
      <w:color w:val="006464"/>
      <w:sz w:val="32"/>
      <w:szCs w:val="32"/>
    </w:rPr>
  </w:style>
  <w:style w:type="character" w:customStyle="1" w:styleId="30">
    <w:name w:val="Заголовок 3 Знак"/>
    <w:basedOn w:val="a0"/>
    <w:link w:val="3"/>
    <w:rsid w:val="000C79ED"/>
    <w:rPr>
      <w:rFonts w:ascii="Arial" w:eastAsia="Arial Unicode MS" w:hAnsi="Arial" w:cs="Arial"/>
      <w:b/>
      <w:bCs/>
      <w:color w:val="BF6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C79E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FontStyle57">
    <w:name w:val="Font Style57"/>
    <w:uiPriority w:val="99"/>
    <w:rsid w:val="000C79ED"/>
    <w:rPr>
      <w:rFonts w:ascii="Times New Roman" w:hAnsi="Times New Roman" w:cs="Times New Roman" w:hint="default"/>
      <w:color w:val="000000"/>
      <w:sz w:val="20"/>
      <w:szCs w:val="20"/>
    </w:rPr>
  </w:style>
  <w:style w:type="paragraph" w:styleId="21">
    <w:name w:val="List 2"/>
    <w:basedOn w:val="a"/>
    <w:rsid w:val="000C79E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C79ED"/>
  </w:style>
  <w:style w:type="paragraph" w:customStyle="1" w:styleId="c25">
    <w:name w:val="c25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C79ED"/>
  </w:style>
  <w:style w:type="paragraph" w:customStyle="1" w:styleId="c41">
    <w:name w:val="c41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C79ED"/>
  </w:style>
  <w:style w:type="paragraph" w:customStyle="1" w:styleId="c15">
    <w:name w:val="c15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0">
    <w:name w:val="c70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C79ED"/>
  </w:style>
  <w:style w:type="paragraph" w:customStyle="1" w:styleId="c8">
    <w:name w:val="c8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C79E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C79ED"/>
    <w:rPr>
      <w:color w:val="800080"/>
      <w:u w:val="single"/>
    </w:rPr>
  </w:style>
  <w:style w:type="paragraph" w:customStyle="1" w:styleId="c19">
    <w:name w:val="c19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semiHidden/>
    <w:unhideWhenUsed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C79ED"/>
  </w:style>
  <w:style w:type="character" w:customStyle="1" w:styleId="c0">
    <w:name w:val="c0"/>
    <w:basedOn w:val="a0"/>
    <w:rsid w:val="000C79ED"/>
  </w:style>
  <w:style w:type="paragraph" w:customStyle="1" w:styleId="c40">
    <w:name w:val="c40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0C79ED"/>
  </w:style>
  <w:style w:type="paragraph" w:customStyle="1" w:styleId="c23">
    <w:name w:val="c23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0">
    <w:name w:val="c90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0C79ED"/>
  </w:style>
  <w:style w:type="paragraph" w:styleId="a7">
    <w:name w:val="List Paragraph"/>
    <w:basedOn w:val="a"/>
    <w:uiPriority w:val="34"/>
    <w:qFormat/>
    <w:rsid w:val="000C79E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1">
    <w:name w:val="Style1"/>
    <w:basedOn w:val="a"/>
    <w:rsid w:val="000C79ED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0C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8">
    <w:name w:val="Font Style98"/>
    <w:basedOn w:val="a0"/>
    <w:rsid w:val="000C79ED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basedOn w:val="a0"/>
    <w:rsid w:val="000C79ED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styleId="a8">
    <w:name w:val="Emphasis"/>
    <w:basedOn w:val="a0"/>
    <w:qFormat/>
    <w:rsid w:val="000C79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70</Pages>
  <Words>16837</Words>
  <Characters>95974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3</cp:revision>
  <dcterms:created xsi:type="dcterms:W3CDTF">2015-10-06T18:07:00Z</dcterms:created>
  <dcterms:modified xsi:type="dcterms:W3CDTF">2015-10-06T21:08:00Z</dcterms:modified>
</cp:coreProperties>
</file>